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13F7A" w14:textId="77777777" w:rsidR="00304E76" w:rsidRPr="00304E76" w:rsidRDefault="00304E76" w:rsidP="003B4179">
      <w:pPr>
        <w:spacing w:after="0" w:line="240" w:lineRule="auto"/>
        <w:contextualSpacing/>
        <w:rPr>
          <w:lang w:val="ru-RU"/>
        </w:rPr>
      </w:pPr>
    </w:p>
    <w:p w14:paraId="500CD342" w14:textId="53735071" w:rsidR="00304E76" w:rsidRPr="006E1D2F" w:rsidRDefault="003B4179" w:rsidP="006E1D2F">
      <w:pPr>
        <w:spacing w:after="0" w:line="240" w:lineRule="auto"/>
        <w:contextualSpacing/>
        <w:jc w:val="center"/>
        <w:rPr>
          <w:rFonts w:ascii="Times New Roman" w:hAnsi="Times New Roman" w:cs="Times New Roman"/>
          <w:b/>
          <w:bCs/>
          <w:sz w:val="20"/>
          <w:szCs w:val="20"/>
          <w:lang w:val="ru-RU"/>
        </w:rPr>
      </w:pPr>
      <w:r w:rsidRPr="006E1D2F">
        <w:rPr>
          <w:rFonts w:ascii="Times New Roman" w:hAnsi="Times New Roman" w:cs="Times New Roman"/>
          <w:b/>
          <w:bCs/>
          <w:sz w:val="20"/>
          <w:szCs w:val="20"/>
          <w:lang w:val="ru-RU"/>
        </w:rPr>
        <w:t>Система спасения утопающих</w:t>
      </w:r>
    </w:p>
    <w:p w14:paraId="7C74B491" w14:textId="77777777" w:rsidR="00AE062C" w:rsidRDefault="00AE062C" w:rsidP="006E1D2F">
      <w:pPr>
        <w:spacing w:after="0" w:line="240" w:lineRule="auto"/>
        <w:contextualSpacing/>
        <w:jc w:val="center"/>
        <w:rPr>
          <w:rFonts w:ascii="Times New Roman" w:hAnsi="Times New Roman" w:cs="Times New Roman"/>
          <w:bCs/>
          <w:i/>
          <w:sz w:val="20"/>
          <w:szCs w:val="20"/>
          <w:lang w:val="ru-RU"/>
        </w:rPr>
      </w:pPr>
    </w:p>
    <w:p w14:paraId="09E1D85E" w14:textId="0A5510DD" w:rsidR="003B4179" w:rsidRPr="00AE062C" w:rsidRDefault="003B4179" w:rsidP="006E1D2F">
      <w:pPr>
        <w:spacing w:after="0" w:line="240" w:lineRule="auto"/>
        <w:contextualSpacing/>
        <w:jc w:val="center"/>
        <w:rPr>
          <w:rFonts w:ascii="Times New Roman" w:hAnsi="Times New Roman" w:cs="Times New Roman"/>
          <w:bCs/>
          <w:i/>
          <w:sz w:val="20"/>
          <w:szCs w:val="20"/>
          <w:lang w:val="ru-RU"/>
        </w:rPr>
      </w:pPr>
      <w:r w:rsidRPr="00AE062C">
        <w:rPr>
          <w:rFonts w:ascii="Times New Roman" w:hAnsi="Times New Roman" w:cs="Times New Roman"/>
          <w:bCs/>
          <w:i/>
          <w:sz w:val="20"/>
          <w:szCs w:val="20"/>
          <w:lang w:val="ru-RU"/>
        </w:rPr>
        <w:t>Антонова А.С.</w:t>
      </w:r>
    </w:p>
    <w:p w14:paraId="69D64DAB" w14:textId="44AA0725" w:rsidR="003B4179" w:rsidRPr="006E1D2F" w:rsidRDefault="003B4179" w:rsidP="006E1D2F">
      <w:pPr>
        <w:spacing w:after="0" w:line="240" w:lineRule="auto"/>
        <w:contextualSpacing/>
        <w:jc w:val="center"/>
        <w:rPr>
          <w:rFonts w:ascii="Times New Roman" w:hAnsi="Times New Roman" w:cs="Times New Roman"/>
          <w:i/>
          <w:iCs/>
          <w:sz w:val="20"/>
          <w:szCs w:val="20"/>
          <w:lang w:val="ru-RU"/>
        </w:rPr>
      </w:pPr>
      <w:r w:rsidRPr="006E1D2F">
        <w:rPr>
          <w:rFonts w:ascii="Times New Roman" w:hAnsi="Times New Roman" w:cs="Times New Roman"/>
          <w:i/>
          <w:iCs/>
          <w:sz w:val="20"/>
          <w:szCs w:val="20"/>
          <w:lang w:val="ru-RU"/>
        </w:rPr>
        <w:t xml:space="preserve">Государственное бюджетное общеобразовательное учреждение города Москвы “Школа №853”,г.Москва, </w:t>
      </w:r>
      <w:proofErr w:type="spellStart"/>
      <w:r w:rsidRPr="006E1D2F">
        <w:rPr>
          <w:rFonts w:ascii="Times New Roman" w:hAnsi="Times New Roman" w:cs="Times New Roman"/>
          <w:i/>
          <w:iCs/>
          <w:sz w:val="20"/>
          <w:szCs w:val="20"/>
          <w:lang w:val="ru-RU"/>
        </w:rPr>
        <w:t>г.Зеленоград</w:t>
      </w:r>
      <w:proofErr w:type="spellEnd"/>
      <w:r w:rsidRPr="006E1D2F">
        <w:rPr>
          <w:rFonts w:ascii="Times New Roman" w:hAnsi="Times New Roman" w:cs="Times New Roman"/>
          <w:i/>
          <w:iCs/>
          <w:sz w:val="20"/>
          <w:szCs w:val="20"/>
          <w:lang w:val="ru-RU"/>
        </w:rPr>
        <w:t>, Россия,</w:t>
      </w:r>
    </w:p>
    <w:p w14:paraId="6B7D1806" w14:textId="6B7C9CB8" w:rsidR="003B4179" w:rsidRPr="006E1D2F" w:rsidRDefault="003B4179" w:rsidP="006E1D2F">
      <w:pPr>
        <w:spacing w:after="0" w:line="240" w:lineRule="auto"/>
        <w:contextualSpacing/>
        <w:jc w:val="center"/>
        <w:rPr>
          <w:rFonts w:ascii="Times New Roman" w:hAnsi="Times New Roman" w:cs="Times New Roman"/>
          <w:i/>
          <w:iCs/>
          <w:sz w:val="20"/>
          <w:szCs w:val="20"/>
        </w:rPr>
      </w:pPr>
      <w:r w:rsidRPr="006E1D2F">
        <w:rPr>
          <w:rFonts w:ascii="Times New Roman" w:hAnsi="Times New Roman" w:cs="Times New Roman"/>
          <w:i/>
          <w:iCs/>
          <w:sz w:val="20"/>
          <w:szCs w:val="20"/>
        </w:rPr>
        <w:t xml:space="preserve">Email: </w:t>
      </w:r>
      <w:hyperlink r:id="rId8" w:history="1">
        <w:r w:rsidRPr="006E1D2F">
          <w:rPr>
            <w:rStyle w:val="aff8"/>
            <w:rFonts w:ascii="Times New Roman" w:hAnsi="Times New Roman" w:cs="Times New Roman"/>
            <w:i/>
            <w:iCs/>
            <w:sz w:val="20"/>
            <w:szCs w:val="20"/>
          </w:rPr>
          <w:t>Antonova-alina-2008@yandex.ru</w:t>
        </w:r>
      </w:hyperlink>
    </w:p>
    <w:p w14:paraId="3CC5ECF6" w14:textId="6E41C891" w:rsidR="003B4179" w:rsidRPr="006E1D2F" w:rsidRDefault="003B4179" w:rsidP="006E1D2F">
      <w:pPr>
        <w:spacing w:after="0" w:line="240" w:lineRule="auto"/>
        <w:contextualSpacing/>
        <w:jc w:val="center"/>
        <w:rPr>
          <w:rFonts w:ascii="Times New Roman" w:hAnsi="Times New Roman" w:cs="Times New Roman"/>
          <w:i/>
          <w:iCs/>
          <w:sz w:val="20"/>
          <w:szCs w:val="20"/>
        </w:rPr>
      </w:pPr>
    </w:p>
    <w:p w14:paraId="6CB85C0F" w14:textId="45885B23" w:rsidR="003B4179" w:rsidRPr="00AE062C" w:rsidRDefault="003B4179" w:rsidP="006E1D2F">
      <w:pPr>
        <w:spacing w:after="0" w:line="240" w:lineRule="auto"/>
        <w:contextualSpacing/>
        <w:jc w:val="center"/>
        <w:rPr>
          <w:rFonts w:ascii="Times New Roman" w:hAnsi="Times New Roman" w:cs="Times New Roman"/>
          <w:b/>
          <w:bCs/>
          <w:sz w:val="20"/>
          <w:szCs w:val="20"/>
        </w:rPr>
      </w:pPr>
      <w:r w:rsidRPr="006E1D2F">
        <w:rPr>
          <w:rFonts w:ascii="Times New Roman" w:hAnsi="Times New Roman" w:cs="Times New Roman"/>
          <w:b/>
          <w:bCs/>
          <w:sz w:val="20"/>
          <w:szCs w:val="20"/>
        </w:rPr>
        <w:t>D</w:t>
      </w:r>
      <w:r w:rsidRPr="00AE062C">
        <w:rPr>
          <w:rFonts w:ascii="Times New Roman" w:hAnsi="Times New Roman" w:cs="Times New Roman"/>
          <w:b/>
          <w:bCs/>
          <w:sz w:val="20"/>
          <w:szCs w:val="20"/>
        </w:rPr>
        <w:t>rowning rescue system</w:t>
      </w:r>
    </w:p>
    <w:p w14:paraId="1B1D1F64" w14:textId="60D7B963" w:rsidR="003B4179" w:rsidRPr="006E1D2F" w:rsidRDefault="003B4179" w:rsidP="006E1D2F">
      <w:pPr>
        <w:spacing w:after="0" w:line="240" w:lineRule="auto"/>
        <w:contextualSpacing/>
        <w:jc w:val="center"/>
        <w:rPr>
          <w:rFonts w:ascii="Times New Roman" w:hAnsi="Times New Roman" w:cs="Times New Roman"/>
          <w:b/>
          <w:bCs/>
          <w:sz w:val="20"/>
          <w:szCs w:val="20"/>
        </w:rPr>
      </w:pPr>
      <w:r w:rsidRPr="006E1D2F">
        <w:rPr>
          <w:rFonts w:ascii="Times New Roman" w:hAnsi="Times New Roman" w:cs="Times New Roman"/>
          <w:b/>
          <w:bCs/>
          <w:sz w:val="20"/>
          <w:szCs w:val="20"/>
        </w:rPr>
        <w:t>Antonova A.S.</w:t>
      </w:r>
    </w:p>
    <w:p w14:paraId="4EF005B2" w14:textId="29720245" w:rsidR="003B4179" w:rsidRPr="006E1D2F" w:rsidRDefault="003B4179" w:rsidP="006E1D2F">
      <w:pPr>
        <w:spacing w:after="0" w:line="240" w:lineRule="auto"/>
        <w:contextualSpacing/>
        <w:jc w:val="center"/>
        <w:rPr>
          <w:rFonts w:ascii="Times New Roman" w:hAnsi="Times New Roman" w:cs="Times New Roman"/>
          <w:i/>
          <w:iCs/>
          <w:sz w:val="20"/>
          <w:szCs w:val="20"/>
        </w:rPr>
      </w:pPr>
      <w:r w:rsidRPr="006E1D2F">
        <w:rPr>
          <w:rFonts w:ascii="Times New Roman" w:hAnsi="Times New Roman" w:cs="Times New Roman"/>
          <w:i/>
          <w:iCs/>
          <w:sz w:val="20"/>
          <w:szCs w:val="20"/>
        </w:rPr>
        <w:t xml:space="preserve">Moscow State Budget Educational </w:t>
      </w:r>
      <w:proofErr w:type="spellStart"/>
      <w:r w:rsidRPr="006E1D2F">
        <w:rPr>
          <w:rFonts w:ascii="Times New Roman" w:hAnsi="Times New Roman" w:cs="Times New Roman"/>
          <w:i/>
          <w:iCs/>
          <w:sz w:val="20"/>
          <w:szCs w:val="20"/>
        </w:rPr>
        <w:t>Institition</w:t>
      </w:r>
      <w:proofErr w:type="spellEnd"/>
      <w:r w:rsidRPr="006E1D2F">
        <w:rPr>
          <w:rFonts w:ascii="Times New Roman" w:hAnsi="Times New Roman" w:cs="Times New Roman"/>
          <w:i/>
          <w:iCs/>
          <w:sz w:val="20"/>
          <w:szCs w:val="20"/>
        </w:rPr>
        <w:t xml:space="preserve"> “School №853”</w:t>
      </w:r>
    </w:p>
    <w:p w14:paraId="15CDE67D" w14:textId="3E2F3D4C" w:rsidR="003B4179" w:rsidRPr="00AE062C" w:rsidRDefault="003B4179" w:rsidP="006E1D2F">
      <w:pPr>
        <w:spacing w:after="0" w:line="240" w:lineRule="auto"/>
        <w:contextualSpacing/>
        <w:jc w:val="center"/>
        <w:rPr>
          <w:rFonts w:ascii="Times New Roman" w:hAnsi="Times New Roman" w:cs="Times New Roman"/>
          <w:b/>
          <w:bCs/>
          <w:sz w:val="20"/>
          <w:szCs w:val="20"/>
          <w:lang w:val="ru-RU"/>
        </w:rPr>
      </w:pPr>
      <w:r w:rsidRPr="006E1D2F">
        <w:rPr>
          <w:rFonts w:ascii="Times New Roman" w:hAnsi="Times New Roman" w:cs="Times New Roman"/>
          <w:i/>
          <w:iCs/>
          <w:sz w:val="20"/>
          <w:szCs w:val="20"/>
        </w:rPr>
        <w:t>Moscow</w:t>
      </w:r>
      <w:r w:rsidRPr="00AE062C">
        <w:rPr>
          <w:rFonts w:ascii="Times New Roman" w:hAnsi="Times New Roman" w:cs="Times New Roman"/>
          <w:i/>
          <w:iCs/>
          <w:sz w:val="20"/>
          <w:szCs w:val="20"/>
          <w:lang w:val="ru-RU"/>
        </w:rPr>
        <w:t xml:space="preserve">, </w:t>
      </w:r>
      <w:r w:rsidRPr="006E1D2F">
        <w:rPr>
          <w:rFonts w:ascii="Times New Roman" w:hAnsi="Times New Roman" w:cs="Times New Roman"/>
          <w:i/>
          <w:iCs/>
          <w:sz w:val="20"/>
          <w:szCs w:val="20"/>
        </w:rPr>
        <w:t>Zelenograd</w:t>
      </w:r>
      <w:r w:rsidRPr="00AE062C">
        <w:rPr>
          <w:rFonts w:ascii="Times New Roman" w:hAnsi="Times New Roman" w:cs="Times New Roman"/>
          <w:i/>
          <w:iCs/>
          <w:sz w:val="20"/>
          <w:szCs w:val="20"/>
          <w:lang w:val="ru-RU"/>
        </w:rPr>
        <w:t xml:space="preserve">, </w:t>
      </w:r>
      <w:r w:rsidRPr="006E1D2F">
        <w:rPr>
          <w:rFonts w:ascii="Times New Roman" w:hAnsi="Times New Roman" w:cs="Times New Roman"/>
          <w:i/>
          <w:iCs/>
          <w:sz w:val="20"/>
          <w:szCs w:val="20"/>
        </w:rPr>
        <w:t>Russia</w:t>
      </w:r>
    </w:p>
    <w:p w14:paraId="17115DB3" w14:textId="77777777" w:rsidR="00304E76" w:rsidRPr="00AE062C" w:rsidRDefault="00304E76" w:rsidP="006E1D2F">
      <w:pPr>
        <w:spacing w:after="0" w:line="240" w:lineRule="auto"/>
        <w:contextualSpacing/>
        <w:jc w:val="center"/>
        <w:rPr>
          <w:rFonts w:ascii="Times New Roman" w:hAnsi="Times New Roman" w:cs="Times New Roman"/>
          <w:sz w:val="20"/>
          <w:szCs w:val="20"/>
          <w:lang w:val="ru-RU"/>
        </w:rPr>
      </w:pPr>
    </w:p>
    <w:p w14:paraId="0B38B86C" w14:textId="0CEEE223" w:rsidR="00304E76" w:rsidRPr="006B1D2B" w:rsidRDefault="0090024A" w:rsidP="006E1D2F">
      <w:pPr>
        <w:spacing w:after="0" w:line="240" w:lineRule="auto"/>
        <w:contextualSpacing/>
        <w:jc w:val="both"/>
        <w:rPr>
          <w:rFonts w:ascii="Times New Roman" w:hAnsi="Times New Roman" w:cs="Times New Roman"/>
          <w:b/>
          <w:bCs/>
          <w:sz w:val="18"/>
          <w:szCs w:val="18"/>
          <w:lang w:val="ru-RU"/>
        </w:rPr>
      </w:pPr>
      <w:r w:rsidRPr="006B1D2B">
        <w:rPr>
          <w:rFonts w:ascii="Times New Roman" w:hAnsi="Times New Roman" w:cs="Times New Roman"/>
          <w:b/>
          <w:bCs/>
          <w:sz w:val="18"/>
          <w:szCs w:val="18"/>
          <w:lang w:val="ru-RU"/>
        </w:rPr>
        <w:t>А</w:t>
      </w:r>
      <w:r w:rsidR="003B4179" w:rsidRPr="006B1D2B">
        <w:rPr>
          <w:rFonts w:ascii="Times New Roman" w:hAnsi="Times New Roman" w:cs="Times New Roman"/>
          <w:b/>
          <w:bCs/>
          <w:sz w:val="18"/>
          <w:szCs w:val="18"/>
          <w:lang w:val="ru-RU"/>
        </w:rPr>
        <w:t>ннотация</w:t>
      </w:r>
      <w:r w:rsidRPr="006B1D2B">
        <w:rPr>
          <w:rFonts w:ascii="Times New Roman" w:hAnsi="Times New Roman" w:cs="Times New Roman"/>
          <w:b/>
          <w:bCs/>
          <w:sz w:val="18"/>
          <w:szCs w:val="18"/>
          <w:lang w:val="ru-RU"/>
        </w:rPr>
        <w:t xml:space="preserve"> </w:t>
      </w:r>
    </w:p>
    <w:p w14:paraId="0B04B620" w14:textId="4EAEAC77" w:rsidR="0090024A" w:rsidRPr="006B1D2B" w:rsidRDefault="0090024A" w:rsidP="007A3733">
      <w:pPr>
        <w:autoSpaceDE w:val="0"/>
        <w:autoSpaceDN w:val="0"/>
        <w:spacing w:after="0" w:line="240" w:lineRule="auto"/>
        <w:ind w:firstLine="425"/>
        <w:jc w:val="both"/>
        <w:rPr>
          <w:rFonts w:ascii="Times New Roman" w:eastAsia="TimesNewRomanPSMT" w:hAnsi="Times New Roman" w:cs="Times New Roman"/>
          <w:color w:val="000000"/>
          <w:sz w:val="18"/>
          <w:szCs w:val="18"/>
          <w:lang w:val="ru-RU"/>
        </w:rPr>
      </w:pPr>
      <w:r w:rsidRPr="006B1D2B">
        <w:rPr>
          <w:rFonts w:ascii="Times New Roman" w:eastAsia="TimesNewRomanPSMT" w:hAnsi="Times New Roman" w:cs="Times New Roman"/>
          <w:color w:val="000000"/>
          <w:sz w:val="18"/>
          <w:szCs w:val="18"/>
          <w:lang w:val="ru-RU"/>
        </w:rPr>
        <w:t xml:space="preserve">Каждый год на водоемах в результате несчастных случаев погибает множество людей. </w:t>
      </w:r>
      <w:r w:rsidRPr="006B1D2B">
        <w:rPr>
          <w:rFonts w:ascii="Times New Roman" w:eastAsia="TimesNewRomanPSMT" w:hAnsi="Times New Roman" w:cs="Times New Roman"/>
          <w:color w:val="000000" w:themeColor="text1"/>
          <w:sz w:val="18"/>
          <w:szCs w:val="18"/>
          <w:lang w:val="ru-RU"/>
        </w:rPr>
        <w:t xml:space="preserve">Причиной </w:t>
      </w:r>
      <w:r w:rsidRPr="006B1D2B">
        <w:rPr>
          <w:rFonts w:ascii="Times New Roman" w:eastAsia="TimesNewRomanPSMT" w:hAnsi="Times New Roman" w:cs="Times New Roman"/>
          <w:color w:val="000000"/>
          <w:sz w:val="18"/>
          <w:szCs w:val="18"/>
          <w:lang w:val="ru-RU"/>
        </w:rPr>
        <w:t xml:space="preserve">трагедий традиционно становится пренебрежение правилами безопасности, поэтому обеспечение комплексной безопасности является актуальной проблемой на сегодня. Целью проекта было создать компьютерное оборудование, использующее код, который обрабатывает информацию с камер </w:t>
      </w:r>
      <w:r w:rsidRPr="006B1D2B">
        <w:rPr>
          <w:rFonts w:ascii="Times New Roman" w:eastAsia="TimesNewRomanPSMT" w:hAnsi="Times New Roman" w:cs="Times New Roman"/>
          <w:sz w:val="18"/>
          <w:szCs w:val="18"/>
          <w:lang w:val="ru-RU"/>
        </w:rPr>
        <w:t>об</w:t>
      </w:r>
      <w:r w:rsidRPr="006B1D2B">
        <w:rPr>
          <w:rFonts w:ascii="Times New Roman" w:eastAsia="TimesNewRomanPSMT" w:hAnsi="Times New Roman" w:cs="Times New Roman"/>
          <w:color w:val="000000"/>
          <w:sz w:val="18"/>
          <w:szCs w:val="18"/>
          <w:lang w:val="ru-RU"/>
        </w:rPr>
        <w:t xml:space="preserve"> отдыхающих и посылает сигнал спасателю в том случае, если наблюдаемый объект долго находится под водой или заплывает в недопустимую зону. Применение этого устройства поможет снизить опасность на водных объектах за счет постоянного наблюдения за отдыхающими, а также позволит контролировать большее количество людей и больший объем территории, чем может обыкновенный спасатель, разработка упростит и оптимизирует их работу. </w:t>
      </w:r>
    </w:p>
    <w:p w14:paraId="4A7AD9EC" w14:textId="77777777" w:rsidR="0090024A" w:rsidRPr="006B1D2B" w:rsidRDefault="0090024A" w:rsidP="007A3733">
      <w:pPr>
        <w:autoSpaceDE w:val="0"/>
        <w:autoSpaceDN w:val="0"/>
        <w:spacing w:after="0" w:line="240" w:lineRule="auto"/>
        <w:ind w:firstLine="709"/>
        <w:jc w:val="both"/>
        <w:rPr>
          <w:rFonts w:ascii="Times New Roman" w:eastAsia="TimesNewRomanPSMT" w:hAnsi="Times New Roman" w:cs="Times New Roman"/>
          <w:color w:val="000000"/>
          <w:sz w:val="18"/>
          <w:szCs w:val="18"/>
          <w:lang w:val="ru-RU"/>
        </w:rPr>
      </w:pPr>
    </w:p>
    <w:p w14:paraId="0037FC8B" w14:textId="6606FF02" w:rsidR="0090024A" w:rsidRPr="006B1D2B" w:rsidRDefault="0090024A" w:rsidP="007A3733">
      <w:pPr>
        <w:tabs>
          <w:tab w:val="left" w:pos="360"/>
          <w:tab w:val="left" w:pos="720"/>
          <w:tab w:val="left" w:pos="4146"/>
        </w:tabs>
        <w:autoSpaceDE w:val="0"/>
        <w:autoSpaceDN w:val="0"/>
        <w:spacing w:after="0" w:line="240" w:lineRule="auto"/>
        <w:jc w:val="both"/>
        <w:rPr>
          <w:rFonts w:ascii="Times New Roman" w:eastAsia="TimesNewRomanPSMT" w:hAnsi="Times New Roman" w:cs="Times New Roman"/>
          <w:b/>
          <w:bCs/>
          <w:color w:val="000000"/>
          <w:sz w:val="18"/>
          <w:szCs w:val="18"/>
        </w:rPr>
      </w:pPr>
      <w:r w:rsidRPr="006B1D2B">
        <w:rPr>
          <w:rFonts w:ascii="Times New Roman" w:eastAsia="TimesNewRomanPSMT" w:hAnsi="Times New Roman" w:cs="Times New Roman"/>
          <w:b/>
          <w:bCs/>
          <w:color w:val="000000"/>
          <w:sz w:val="18"/>
          <w:szCs w:val="18"/>
        </w:rPr>
        <w:t xml:space="preserve">Abstract </w:t>
      </w:r>
    </w:p>
    <w:p w14:paraId="71B44088" w14:textId="77777777" w:rsidR="0090024A" w:rsidRPr="006B1D2B" w:rsidRDefault="0090024A" w:rsidP="007A3733">
      <w:pPr>
        <w:tabs>
          <w:tab w:val="left" w:pos="360"/>
          <w:tab w:val="left" w:pos="720"/>
          <w:tab w:val="left" w:pos="4146"/>
        </w:tabs>
        <w:autoSpaceDE w:val="0"/>
        <w:autoSpaceDN w:val="0"/>
        <w:spacing w:after="0" w:line="240" w:lineRule="auto"/>
        <w:ind w:firstLine="425"/>
        <w:jc w:val="both"/>
        <w:rPr>
          <w:rFonts w:ascii="Times New Roman" w:eastAsia="TimesNewRomanPSMT" w:hAnsi="Times New Roman" w:cs="Times New Roman"/>
          <w:color w:val="000000"/>
          <w:sz w:val="18"/>
          <w:szCs w:val="18"/>
        </w:rPr>
      </w:pPr>
      <w:r w:rsidRPr="006B1D2B">
        <w:rPr>
          <w:rFonts w:ascii="Times New Roman" w:eastAsia="TimesNewRomanPSMT" w:hAnsi="Times New Roman" w:cs="Times New Roman"/>
          <w:color w:val="000000"/>
          <w:sz w:val="18"/>
          <w:szCs w:val="18"/>
        </w:rPr>
        <w:t xml:space="preserve">Every year, many people die in accidents on reservoirs. Tragedies are traditionally caused by disregard for safety regulations, so ensuring comprehensive safety is an urgent problem today. The goal of my project was to create computer equipment using code that processes information from cameras about vacationers and sends a signal to a lifeguard if the observed object is underwater for a long time or swims into an unacceptable area. The use of this device will help reduce the danger on water bodies by constantly monitoring vacationers, and will also allow you to control more people and a larger area than an ordinary lifeguard can, the development will simplify and optimize their work. </w:t>
      </w:r>
    </w:p>
    <w:p w14:paraId="0D8913D9" w14:textId="5ECB2021" w:rsidR="006E1D2F" w:rsidRPr="006B1D2B" w:rsidRDefault="006E1D2F" w:rsidP="007A3733">
      <w:pPr>
        <w:tabs>
          <w:tab w:val="left" w:pos="360"/>
          <w:tab w:val="left" w:pos="720"/>
          <w:tab w:val="left" w:pos="4146"/>
        </w:tabs>
        <w:autoSpaceDE w:val="0"/>
        <w:autoSpaceDN w:val="0"/>
        <w:spacing w:after="0" w:line="240" w:lineRule="auto"/>
        <w:jc w:val="both"/>
        <w:rPr>
          <w:rFonts w:ascii="Times New Roman" w:eastAsia="TimesNewRomanPSMT" w:hAnsi="Times New Roman" w:cs="Times New Roman"/>
          <w:color w:val="000000"/>
          <w:sz w:val="18"/>
          <w:szCs w:val="18"/>
        </w:rPr>
      </w:pPr>
    </w:p>
    <w:p w14:paraId="319C89F3" w14:textId="2FECBA05" w:rsidR="006E1D2F" w:rsidRPr="006B1D2B" w:rsidRDefault="006E1D2F" w:rsidP="007A3733">
      <w:pPr>
        <w:tabs>
          <w:tab w:val="left" w:pos="360"/>
          <w:tab w:val="left" w:pos="720"/>
          <w:tab w:val="left" w:pos="4146"/>
        </w:tabs>
        <w:autoSpaceDE w:val="0"/>
        <w:autoSpaceDN w:val="0"/>
        <w:spacing w:after="0" w:line="240" w:lineRule="auto"/>
        <w:jc w:val="both"/>
        <w:rPr>
          <w:rFonts w:ascii="Times New Roman" w:eastAsia="TimesNewRomanPSMT" w:hAnsi="Times New Roman" w:cs="Times New Roman"/>
          <w:color w:val="000000"/>
          <w:sz w:val="18"/>
          <w:szCs w:val="18"/>
          <w:lang w:val="ru-RU"/>
        </w:rPr>
      </w:pPr>
      <w:r w:rsidRPr="006B1D2B">
        <w:rPr>
          <w:rFonts w:ascii="Times New Roman" w:eastAsia="TimesNewRomanPSMT" w:hAnsi="Times New Roman" w:cs="Times New Roman"/>
          <w:b/>
          <w:bCs/>
          <w:color w:val="000000"/>
          <w:sz w:val="18"/>
          <w:szCs w:val="18"/>
          <w:lang w:val="ru-RU"/>
        </w:rPr>
        <w:t xml:space="preserve">Ключевые слова: </w:t>
      </w:r>
      <w:r w:rsidRPr="006B1D2B">
        <w:rPr>
          <w:rFonts w:ascii="Times New Roman" w:eastAsia="TimesNewRomanPSMT" w:hAnsi="Times New Roman" w:cs="Times New Roman"/>
          <w:color w:val="000000"/>
          <w:sz w:val="18"/>
          <w:szCs w:val="18"/>
          <w:lang w:val="ru-RU"/>
        </w:rPr>
        <w:t>умная камера; комплексная безопасность; оповещение спасателей.</w:t>
      </w:r>
    </w:p>
    <w:p w14:paraId="5096714F" w14:textId="3685CE2C" w:rsidR="0090024A" w:rsidRPr="006B1D2B" w:rsidRDefault="0090024A" w:rsidP="007A3733">
      <w:pPr>
        <w:tabs>
          <w:tab w:val="left" w:pos="360"/>
          <w:tab w:val="left" w:pos="720"/>
          <w:tab w:val="left" w:pos="4146"/>
        </w:tabs>
        <w:autoSpaceDE w:val="0"/>
        <w:autoSpaceDN w:val="0"/>
        <w:spacing w:after="0" w:line="240" w:lineRule="auto"/>
        <w:jc w:val="both"/>
        <w:rPr>
          <w:rFonts w:ascii="Times New Roman" w:eastAsia="TimesNewRomanPSMT" w:hAnsi="Times New Roman" w:cs="Times New Roman"/>
          <w:color w:val="000000"/>
          <w:sz w:val="18"/>
          <w:szCs w:val="18"/>
          <w:lang w:val="ru-RU"/>
        </w:rPr>
      </w:pPr>
    </w:p>
    <w:p w14:paraId="4650FAF9" w14:textId="0B0CA331" w:rsidR="006E1D2F" w:rsidRPr="006B1D2B" w:rsidRDefault="0090024A" w:rsidP="007A3733">
      <w:pPr>
        <w:tabs>
          <w:tab w:val="left" w:pos="360"/>
          <w:tab w:val="left" w:pos="720"/>
          <w:tab w:val="left" w:pos="4146"/>
        </w:tabs>
        <w:autoSpaceDE w:val="0"/>
        <w:autoSpaceDN w:val="0"/>
        <w:spacing w:after="0" w:line="240" w:lineRule="auto"/>
        <w:jc w:val="both"/>
        <w:rPr>
          <w:rFonts w:ascii="Times New Roman" w:eastAsia="TimesNewRomanPSMT" w:hAnsi="Times New Roman" w:cs="Times New Roman"/>
          <w:color w:val="000000"/>
          <w:sz w:val="18"/>
          <w:szCs w:val="18"/>
        </w:rPr>
      </w:pPr>
      <w:r w:rsidRPr="006B1D2B">
        <w:rPr>
          <w:rFonts w:ascii="Times New Roman" w:eastAsia="TimesNewRomanPSMT" w:hAnsi="Times New Roman" w:cs="Times New Roman"/>
          <w:b/>
          <w:bCs/>
          <w:color w:val="000000"/>
          <w:sz w:val="18"/>
          <w:szCs w:val="18"/>
        </w:rPr>
        <w:t>Keywor</w:t>
      </w:r>
      <w:r w:rsidR="006E1D2F" w:rsidRPr="006B1D2B">
        <w:rPr>
          <w:rFonts w:ascii="Times New Roman" w:eastAsia="TimesNewRomanPSMT" w:hAnsi="Times New Roman" w:cs="Times New Roman"/>
          <w:b/>
          <w:bCs/>
          <w:color w:val="000000"/>
          <w:sz w:val="18"/>
          <w:szCs w:val="18"/>
        </w:rPr>
        <w:t>ds:</w:t>
      </w:r>
      <w:r w:rsidR="006E1D2F" w:rsidRPr="006B1D2B">
        <w:rPr>
          <w:rFonts w:ascii="Times New Roman" w:hAnsi="Times New Roman" w:cs="Times New Roman"/>
          <w:sz w:val="18"/>
          <w:szCs w:val="18"/>
        </w:rPr>
        <w:t xml:space="preserve"> </w:t>
      </w:r>
      <w:r w:rsidR="006E1D2F" w:rsidRPr="006B1D2B">
        <w:rPr>
          <w:rFonts w:ascii="Times New Roman" w:eastAsia="TimesNewRomanPSMT" w:hAnsi="Times New Roman" w:cs="Times New Roman"/>
          <w:color w:val="000000"/>
          <w:sz w:val="18"/>
          <w:szCs w:val="18"/>
        </w:rPr>
        <w:t>smart camera; comprehensive security; rescue alert.</w:t>
      </w:r>
    </w:p>
    <w:p w14:paraId="2E48C891" w14:textId="45BF6E7B" w:rsidR="00453CA5" w:rsidRPr="006E1D2F" w:rsidRDefault="00F71642" w:rsidP="007A3733">
      <w:pPr>
        <w:tabs>
          <w:tab w:val="left" w:pos="360"/>
          <w:tab w:val="left" w:pos="720"/>
          <w:tab w:val="left" w:pos="4146"/>
        </w:tabs>
        <w:autoSpaceDE w:val="0"/>
        <w:autoSpaceDN w:val="0"/>
        <w:spacing w:after="0" w:line="240" w:lineRule="auto"/>
        <w:ind w:firstLine="425"/>
        <w:jc w:val="both"/>
        <w:rPr>
          <w:rFonts w:ascii="Times New Roman" w:eastAsia="TimesNewRomanPSMT" w:hAnsi="Times New Roman" w:cs="Times New Roman"/>
          <w:color w:val="000000"/>
          <w:sz w:val="20"/>
          <w:szCs w:val="20"/>
          <w:lang w:val="ru-RU"/>
        </w:rPr>
      </w:pPr>
      <w:r w:rsidRPr="006E1D2F">
        <w:rPr>
          <w:rFonts w:ascii="Times New Roman" w:eastAsia="TimesNewRomanPSMT" w:hAnsi="Times New Roman" w:cs="Times New Roman"/>
          <w:color w:val="000000"/>
          <w:sz w:val="20"/>
          <w:szCs w:val="20"/>
          <w:lang w:val="ru-RU"/>
        </w:rPr>
        <w:lastRenderedPageBreak/>
        <w:t xml:space="preserve">Технологии, связанные с современной вычислительной техникой и радиоэлектроникой, делают нашу жизнь более технологичной, комфортной и безопасной, позволяют оптимизировать задачи, стоящие перед различными профессиями и специалистами. В процессе обучения мы накапливаем теоретический опыт, который необходимо реализовать на практике, выбранная тема является важной и актуальной. </w:t>
      </w:r>
      <w:r w:rsidR="00584423" w:rsidRPr="006E1D2F">
        <w:rPr>
          <w:rFonts w:ascii="Times New Roman" w:eastAsia="TimesNewRomanPSMT" w:hAnsi="Times New Roman" w:cs="Times New Roman"/>
          <w:color w:val="000000"/>
          <w:sz w:val="20"/>
          <w:szCs w:val="20"/>
          <w:lang w:val="ru-RU"/>
        </w:rPr>
        <w:t>П</w:t>
      </w:r>
      <w:r w:rsidRPr="006E1D2F">
        <w:rPr>
          <w:rFonts w:ascii="Times New Roman" w:eastAsia="TimesNewRomanPSMT" w:hAnsi="Times New Roman" w:cs="Times New Roman"/>
          <w:color w:val="000000"/>
          <w:sz w:val="20"/>
          <w:szCs w:val="20"/>
          <w:lang w:val="ru-RU"/>
        </w:rPr>
        <w:t>рименяя полученные знания</w:t>
      </w:r>
      <w:r w:rsidR="00BA3C0B" w:rsidRPr="006E1D2F">
        <w:rPr>
          <w:rFonts w:ascii="Times New Roman" w:eastAsia="TimesNewRomanPSMT" w:hAnsi="Times New Roman" w:cs="Times New Roman"/>
          <w:color w:val="000000"/>
          <w:sz w:val="20"/>
          <w:szCs w:val="20"/>
          <w:lang w:val="ru-RU"/>
        </w:rPr>
        <w:t>,</w:t>
      </w:r>
      <w:r w:rsidRPr="006E1D2F">
        <w:rPr>
          <w:rFonts w:ascii="Times New Roman" w:eastAsia="TimesNewRomanPSMT" w:hAnsi="Times New Roman" w:cs="Times New Roman"/>
          <w:color w:val="000000"/>
          <w:sz w:val="20"/>
          <w:szCs w:val="20"/>
          <w:lang w:val="ru-RU"/>
        </w:rPr>
        <w:t xml:space="preserve"> мы создаем оборудование полезное обществу и учимся применять в жизни полученные нами навыки. </w:t>
      </w:r>
    </w:p>
    <w:p w14:paraId="046F8685" w14:textId="77777777" w:rsidR="00AE062C" w:rsidRDefault="00F71642" w:rsidP="007A3733">
      <w:pPr>
        <w:tabs>
          <w:tab w:val="left" w:pos="360"/>
          <w:tab w:val="left" w:pos="720"/>
          <w:tab w:val="left" w:pos="4146"/>
        </w:tabs>
        <w:autoSpaceDE w:val="0"/>
        <w:autoSpaceDN w:val="0"/>
        <w:spacing w:after="0" w:line="240" w:lineRule="auto"/>
        <w:ind w:firstLine="425"/>
        <w:jc w:val="both"/>
        <w:rPr>
          <w:rFonts w:ascii="Times New Roman" w:eastAsia="TimesNewRomanPSMT" w:hAnsi="Times New Roman" w:cs="Times New Roman"/>
          <w:color w:val="000000"/>
          <w:sz w:val="20"/>
          <w:szCs w:val="20"/>
          <w:lang w:val="ru-RU"/>
        </w:rPr>
      </w:pPr>
      <w:r w:rsidRPr="006E1D2F">
        <w:rPr>
          <w:rFonts w:ascii="Times New Roman" w:eastAsia="TimesNewRomanPSMT" w:hAnsi="Times New Roman" w:cs="Times New Roman"/>
          <w:color w:val="000000"/>
          <w:sz w:val="20"/>
          <w:szCs w:val="20"/>
          <w:lang w:val="ru-RU"/>
        </w:rPr>
        <w:t xml:space="preserve">Каждый год на водоемах в результате несчастных случаев погибает множество людей. Только за прошедший год вода унесла жизни 2,2 тысяч человек, что лишь на 4% меньше, чем за </w:t>
      </w:r>
      <w:r w:rsidRPr="006E1D2F">
        <w:rPr>
          <w:rFonts w:ascii="Times New Roman" w:eastAsia="TimesNewRomanPSMT" w:hAnsi="Times New Roman" w:cs="Times New Roman"/>
          <w:color w:val="000000" w:themeColor="text1"/>
          <w:sz w:val="20"/>
          <w:szCs w:val="20"/>
          <w:lang w:val="ru-RU"/>
        </w:rPr>
        <w:t>предыдущий год</w:t>
      </w:r>
      <w:r w:rsidR="00BA3C0B" w:rsidRPr="006E1D2F">
        <w:rPr>
          <w:rFonts w:ascii="Times New Roman" w:eastAsia="TimesNewRomanPSMT" w:hAnsi="Times New Roman" w:cs="Times New Roman"/>
          <w:color w:val="000000" w:themeColor="text1"/>
          <w:sz w:val="20"/>
          <w:szCs w:val="20"/>
          <w:lang w:val="ru-RU"/>
        </w:rPr>
        <w:t xml:space="preserve"> [12]</w:t>
      </w:r>
      <w:r w:rsidRPr="006E1D2F">
        <w:rPr>
          <w:rFonts w:ascii="Times New Roman" w:eastAsia="TimesNewRomanPSMT" w:hAnsi="Times New Roman" w:cs="Times New Roman"/>
          <w:color w:val="000000" w:themeColor="text1"/>
          <w:sz w:val="20"/>
          <w:szCs w:val="20"/>
          <w:lang w:val="ru-RU"/>
        </w:rPr>
        <w:t xml:space="preserve">. Причиной </w:t>
      </w:r>
      <w:r w:rsidRPr="006E1D2F">
        <w:rPr>
          <w:rFonts w:ascii="Times New Roman" w:eastAsia="TimesNewRomanPSMT" w:hAnsi="Times New Roman" w:cs="Times New Roman"/>
          <w:color w:val="000000"/>
          <w:sz w:val="20"/>
          <w:szCs w:val="20"/>
          <w:lang w:val="ru-RU"/>
        </w:rPr>
        <w:t xml:space="preserve">трагедий традиционно становится пренебрежение правилами безопасности, поэтому обеспечение комплексной безопасности является актуальной проблемой на сегодня. Из-за наполненности пляжей спасатели не всегда успевают оказать помощь пострадавшим или даже заметить угрозу жизни отдыхающего, что часто приводит к несчастным случаям. </w:t>
      </w:r>
    </w:p>
    <w:p w14:paraId="6413268D" w14:textId="6DC6F345" w:rsidR="00453CA5" w:rsidRPr="006E1D2F" w:rsidRDefault="00F71642" w:rsidP="007A3733">
      <w:pPr>
        <w:tabs>
          <w:tab w:val="left" w:pos="360"/>
          <w:tab w:val="left" w:pos="720"/>
          <w:tab w:val="left" w:pos="4146"/>
        </w:tabs>
        <w:autoSpaceDE w:val="0"/>
        <w:autoSpaceDN w:val="0"/>
        <w:spacing w:after="0" w:line="240" w:lineRule="auto"/>
        <w:ind w:firstLine="425"/>
        <w:jc w:val="both"/>
        <w:rPr>
          <w:rFonts w:ascii="Times New Roman" w:eastAsia="TimesNewRomanPSMT" w:hAnsi="Times New Roman" w:cs="Times New Roman"/>
          <w:color w:val="000000"/>
          <w:sz w:val="20"/>
          <w:szCs w:val="20"/>
          <w:lang w:val="ru-RU"/>
        </w:rPr>
      </w:pPr>
      <w:r w:rsidRPr="00AE062C">
        <w:rPr>
          <w:rFonts w:ascii="Times New Roman" w:eastAsia="TimesNewRomanPS" w:hAnsi="Times New Roman" w:cs="Times New Roman"/>
          <w:color w:val="000000"/>
          <w:sz w:val="20"/>
          <w:szCs w:val="20"/>
          <w:lang w:val="ru-RU"/>
        </w:rPr>
        <w:t>Проблем</w:t>
      </w:r>
      <w:r w:rsidR="00AE062C" w:rsidRPr="00AE062C">
        <w:rPr>
          <w:rFonts w:ascii="Times New Roman" w:eastAsia="TimesNewRomanPS" w:hAnsi="Times New Roman" w:cs="Times New Roman"/>
          <w:color w:val="000000"/>
          <w:sz w:val="20"/>
          <w:szCs w:val="20"/>
          <w:lang w:val="ru-RU"/>
        </w:rPr>
        <w:t>ой, решаемой в проекте, является п</w:t>
      </w:r>
      <w:r w:rsidRPr="006E1D2F">
        <w:rPr>
          <w:rFonts w:ascii="Times New Roman" w:eastAsia="TimesNewRomanPSMT" w:hAnsi="Times New Roman" w:cs="Times New Roman"/>
          <w:color w:val="000000"/>
          <w:sz w:val="20"/>
          <w:szCs w:val="20"/>
          <w:lang w:val="ru-RU"/>
        </w:rPr>
        <w:t xml:space="preserve">ренебрежение отдыхающими техникой безопасности и ограниченные возможности спасателей при контроле за всеми отдыхающими. </w:t>
      </w:r>
    </w:p>
    <w:p w14:paraId="37E5931F" w14:textId="265943B9" w:rsidR="00453CA5" w:rsidRPr="006E1D2F" w:rsidRDefault="00F71642" w:rsidP="007A3733">
      <w:pPr>
        <w:tabs>
          <w:tab w:val="left" w:pos="360"/>
          <w:tab w:val="left" w:pos="720"/>
          <w:tab w:val="left" w:pos="4146"/>
        </w:tabs>
        <w:autoSpaceDE w:val="0"/>
        <w:autoSpaceDN w:val="0"/>
        <w:spacing w:after="0" w:line="240" w:lineRule="auto"/>
        <w:ind w:firstLine="425"/>
        <w:jc w:val="both"/>
        <w:rPr>
          <w:rFonts w:ascii="Times New Roman" w:eastAsia="TimesNewRomanPSMT" w:hAnsi="Times New Roman" w:cs="Times New Roman"/>
          <w:color w:val="000000"/>
          <w:sz w:val="20"/>
          <w:szCs w:val="20"/>
          <w:lang w:val="ru-RU"/>
        </w:rPr>
      </w:pPr>
      <w:r w:rsidRPr="006E1D2F">
        <w:rPr>
          <w:rFonts w:ascii="Times New Roman" w:eastAsia="TimesNewRomanPS" w:hAnsi="Times New Roman" w:cs="Times New Roman"/>
          <w:b/>
          <w:color w:val="000000"/>
          <w:sz w:val="20"/>
          <w:szCs w:val="20"/>
          <w:lang w:val="ru-RU"/>
        </w:rPr>
        <w:t>Цель</w:t>
      </w:r>
      <w:r w:rsidR="00AE062C">
        <w:rPr>
          <w:rFonts w:ascii="Times New Roman" w:eastAsia="TimesNewRomanPS" w:hAnsi="Times New Roman" w:cs="Times New Roman"/>
          <w:b/>
          <w:color w:val="000000"/>
          <w:sz w:val="20"/>
          <w:szCs w:val="20"/>
          <w:lang w:val="ru-RU"/>
        </w:rPr>
        <w:t>ю работы было с</w:t>
      </w:r>
      <w:r w:rsidR="0072672C" w:rsidRPr="006E1D2F">
        <w:rPr>
          <w:rFonts w:ascii="Times New Roman" w:eastAsia="TimesNewRomanPSMT" w:hAnsi="Times New Roman" w:cs="Times New Roman"/>
          <w:color w:val="000000"/>
          <w:sz w:val="20"/>
          <w:szCs w:val="20"/>
          <w:lang w:val="ru-RU"/>
        </w:rPr>
        <w:t>озда</w:t>
      </w:r>
      <w:r w:rsidR="00AE062C">
        <w:rPr>
          <w:rFonts w:ascii="Times New Roman" w:eastAsia="TimesNewRomanPSMT" w:hAnsi="Times New Roman" w:cs="Times New Roman"/>
          <w:color w:val="000000"/>
          <w:sz w:val="20"/>
          <w:szCs w:val="20"/>
          <w:lang w:val="ru-RU"/>
        </w:rPr>
        <w:t>ние</w:t>
      </w:r>
      <w:r w:rsidR="0072672C" w:rsidRPr="006E1D2F">
        <w:rPr>
          <w:rFonts w:ascii="Times New Roman" w:eastAsia="TimesNewRomanPSMT" w:hAnsi="Times New Roman" w:cs="Times New Roman"/>
          <w:color w:val="000000"/>
          <w:sz w:val="20"/>
          <w:szCs w:val="20"/>
          <w:lang w:val="ru-RU"/>
        </w:rPr>
        <w:t xml:space="preserve"> </w:t>
      </w:r>
      <w:r w:rsidRPr="006E1D2F">
        <w:rPr>
          <w:rFonts w:ascii="Times New Roman" w:eastAsia="TimesNewRomanPSMT" w:hAnsi="Times New Roman" w:cs="Times New Roman"/>
          <w:color w:val="000000"/>
          <w:sz w:val="20"/>
          <w:szCs w:val="20"/>
          <w:lang w:val="ru-RU"/>
        </w:rPr>
        <w:t>компьютерно</w:t>
      </w:r>
      <w:r w:rsidR="00AE062C">
        <w:rPr>
          <w:rFonts w:ascii="Times New Roman" w:eastAsia="TimesNewRomanPSMT" w:hAnsi="Times New Roman" w:cs="Times New Roman"/>
          <w:color w:val="000000"/>
          <w:sz w:val="20"/>
          <w:szCs w:val="20"/>
          <w:lang w:val="ru-RU"/>
        </w:rPr>
        <w:t>го</w:t>
      </w:r>
      <w:r w:rsidRPr="006E1D2F">
        <w:rPr>
          <w:rFonts w:ascii="Times New Roman" w:eastAsia="TimesNewRomanPSMT" w:hAnsi="Times New Roman" w:cs="Times New Roman"/>
          <w:color w:val="000000"/>
          <w:sz w:val="20"/>
          <w:szCs w:val="20"/>
          <w:lang w:val="ru-RU"/>
        </w:rPr>
        <w:t xml:space="preserve"> оборудовани</w:t>
      </w:r>
      <w:r w:rsidR="00AE062C">
        <w:rPr>
          <w:rFonts w:ascii="Times New Roman" w:eastAsia="TimesNewRomanPSMT" w:hAnsi="Times New Roman" w:cs="Times New Roman"/>
          <w:color w:val="000000"/>
          <w:sz w:val="20"/>
          <w:szCs w:val="20"/>
          <w:lang w:val="ru-RU"/>
        </w:rPr>
        <w:t>я</w:t>
      </w:r>
      <w:r w:rsidRPr="006E1D2F">
        <w:rPr>
          <w:rFonts w:ascii="Times New Roman" w:eastAsia="TimesNewRomanPSMT" w:hAnsi="Times New Roman" w:cs="Times New Roman"/>
          <w:color w:val="000000"/>
          <w:sz w:val="20"/>
          <w:szCs w:val="20"/>
          <w:lang w:val="ru-RU"/>
        </w:rPr>
        <w:t>, использующе</w:t>
      </w:r>
      <w:r w:rsidR="00AE062C">
        <w:rPr>
          <w:rFonts w:ascii="Times New Roman" w:eastAsia="TimesNewRomanPSMT" w:hAnsi="Times New Roman" w:cs="Times New Roman"/>
          <w:color w:val="000000"/>
          <w:sz w:val="20"/>
          <w:szCs w:val="20"/>
          <w:lang w:val="ru-RU"/>
        </w:rPr>
        <w:t>го</w:t>
      </w:r>
      <w:r w:rsidRPr="006E1D2F">
        <w:rPr>
          <w:rFonts w:ascii="Times New Roman" w:eastAsia="TimesNewRomanPSMT" w:hAnsi="Times New Roman" w:cs="Times New Roman"/>
          <w:color w:val="000000"/>
          <w:sz w:val="20"/>
          <w:szCs w:val="20"/>
          <w:lang w:val="ru-RU"/>
        </w:rPr>
        <w:t xml:space="preserve"> код, котор</w:t>
      </w:r>
      <w:r w:rsidR="0072672C" w:rsidRPr="006E1D2F">
        <w:rPr>
          <w:rFonts w:ascii="Times New Roman" w:eastAsia="TimesNewRomanPSMT" w:hAnsi="Times New Roman" w:cs="Times New Roman"/>
          <w:color w:val="000000"/>
          <w:sz w:val="20"/>
          <w:szCs w:val="20"/>
          <w:lang w:val="ru-RU"/>
        </w:rPr>
        <w:t xml:space="preserve">ый </w:t>
      </w:r>
      <w:r w:rsidRPr="006E1D2F">
        <w:rPr>
          <w:rFonts w:ascii="Times New Roman" w:eastAsia="TimesNewRomanPSMT" w:hAnsi="Times New Roman" w:cs="Times New Roman"/>
          <w:color w:val="000000"/>
          <w:sz w:val="20"/>
          <w:szCs w:val="20"/>
          <w:lang w:val="ru-RU"/>
        </w:rPr>
        <w:t xml:space="preserve">обрабатывает информацию с камер </w:t>
      </w:r>
      <w:r w:rsidR="00261462" w:rsidRPr="006E1D2F">
        <w:rPr>
          <w:rFonts w:ascii="Times New Roman" w:eastAsia="TimesNewRomanPSMT" w:hAnsi="Times New Roman" w:cs="Times New Roman"/>
          <w:sz w:val="20"/>
          <w:szCs w:val="20"/>
          <w:lang w:val="ru-RU"/>
        </w:rPr>
        <w:t>об</w:t>
      </w:r>
      <w:r w:rsidRPr="006E1D2F">
        <w:rPr>
          <w:rFonts w:ascii="Times New Roman" w:eastAsia="TimesNewRomanPSMT" w:hAnsi="Times New Roman" w:cs="Times New Roman"/>
          <w:color w:val="000000"/>
          <w:sz w:val="20"/>
          <w:szCs w:val="20"/>
          <w:lang w:val="ru-RU"/>
        </w:rPr>
        <w:t xml:space="preserve"> отдыхающих и посыла</w:t>
      </w:r>
      <w:r w:rsidR="00AE062C">
        <w:rPr>
          <w:rFonts w:ascii="Times New Roman" w:eastAsia="TimesNewRomanPSMT" w:hAnsi="Times New Roman" w:cs="Times New Roman"/>
          <w:color w:val="000000"/>
          <w:sz w:val="20"/>
          <w:szCs w:val="20"/>
          <w:lang w:val="ru-RU"/>
        </w:rPr>
        <w:t>ющего</w:t>
      </w:r>
      <w:r w:rsidRPr="006E1D2F">
        <w:rPr>
          <w:rFonts w:ascii="Times New Roman" w:eastAsia="TimesNewRomanPSMT" w:hAnsi="Times New Roman" w:cs="Times New Roman"/>
          <w:color w:val="000000"/>
          <w:sz w:val="20"/>
          <w:szCs w:val="20"/>
          <w:lang w:val="ru-RU"/>
        </w:rPr>
        <w:t xml:space="preserve"> сигнал спасателю в том случае, если наблюдаемый объект долго находится под водой или заплывает в недопустимую зону (зону за буйками). </w:t>
      </w:r>
    </w:p>
    <w:p w14:paraId="511A8A9D" w14:textId="1BC8F84E" w:rsidR="005436E1" w:rsidRPr="006E1D2F" w:rsidRDefault="00453CA5" w:rsidP="007A3733">
      <w:pPr>
        <w:tabs>
          <w:tab w:val="left" w:pos="360"/>
          <w:tab w:val="left" w:pos="720"/>
        </w:tabs>
        <w:autoSpaceDE w:val="0"/>
        <w:autoSpaceDN w:val="0"/>
        <w:spacing w:after="0" w:line="240" w:lineRule="auto"/>
        <w:ind w:firstLine="425"/>
        <w:jc w:val="both"/>
        <w:rPr>
          <w:rFonts w:ascii="Times New Roman" w:eastAsia="TimesNewRomanPSMT" w:hAnsi="Times New Roman" w:cs="Times New Roman"/>
          <w:color w:val="000000"/>
          <w:sz w:val="20"/>
          <w:szCs w:val="20"/>
          <w:lang w:val="ru-RU"/>
        </w:rPr>
      </w:pPr>
      <w:r w:rsidRPr="006E1D2F">
        <w:rPr>
          <w:rFonts w:ascii="Times New Roman" w:eastAsia="TimesNewRomanPSMT" w:hAnsi="Times New Roman" w:cs="Times New Roman"/>
          <w:color w:val="000000"/>
          <w:sz w:val="20"/>
          <w:szCs w:val="20"/>
          <w:lang w:val="ru-RU"/>
        </w:rPr>
        <w:t>С</w:t>
      </w:r>
      <w:r w:rsidR="00AE062C">
        <w:rPr>
          <w:rFonts w:ascii="Times New Roman" w:eastAsia="TimesNewRomanPSMT" w:hAnsi="Times New Roman" w:cs="Times New Roman"/>
          <w:color w:val="000000"/>
          <w:sz w:val="20"/>
          <w:szCs w:val="20"/>
          <w:lang w:val="ru-RU"/>
        </w:rPr>
        <w:t>озданная в рамках проекта с</w:t>
      </w:r>
      <w:r w:rsidRPr="006E1D2F">
        <w:rPr>
          <w:rFonts w:ascii="Times New Roman" w:eastAsia="TimesNewRomanPSMT" w:hAnsi="Times New Roman" w:cs="Times New Roman"/>
          <w:color w:val="000000"/>
          <w:sz w:val="20"/>
          <w:szCs w:val="20"/>
          <w:lang w:val="ru-RU"/>
        </w:rPr>
        <w:t xml:space="preserve">истема безопасности на водных объектах разработана с целью защиты людей от различных опасностей, связанных с водными средами. </w:t>
      </w:r>
    </w:p>
    <w:p w14:paraId="175BF358" w14:textId="77777777" w:rsidR="005436E1" w:rsidRPr="006E1D2F" w:rsidRDefault="00453CA5" w:rsidP="007A3733">
      <w:pPr>
        <w:tabs>
          <w:tab w:val="left" w:pos="360"/>
          <w:tab w:val="left" w:pos="720"/>
        </w:tabs>
        <w:autoSpaceDE w:val="0"/>
        <w:autoSpaceDN w:val="0"/>
        <w:spacing w:after="0" w:line="240" w:lineRule="auto"/>
        <w:ind w:firstLine="425"/>
        <w:jc w:val="both"/>
        <w:rPr>
          <w:rFonts w:ascii="Times New Roman" w:eastAsia="TimesNewRomanPS" w:hAnsi="Times New Roman" w:cs="Times New Roman"/>
          <w:b/>
          <w:color w:val="000000"/>
          <w:sz w:val="20"/>
          <w:szCs w:val="20"/>
          <w:lang w:val="ru-RU"/>
        </w:rPr>
      </w:pPr>
      <w:r w:rsidRPr="006E1D2F">
        <w:rPr>
          <w:rFonts w:ascii="Times New Roman" w:eastAsia="TimesNewRomanPS" w:hAnsi="Times New Roman" w:cs="Times New Roman"/>
          <w:b/>
          <w:color w:val="000000"/>
          <w:sz w:val="20"/>
          <w:szCs w:val="20"/>
          <w:lang w:val="ru-RU"/>
        </w:rPr>
        <w:t xml:space="preserve">Основные компоненты этой системы включают: </w:t>
      </w:r>
    </w:p>
    <w:p w14:paraId="6D0AE8A5" w14:textId="044D3343" w:rsidR="005436E1" w:rsidRPr="006E1D2F" w:rsidRDefault="00453CA5" w:rsidP="007A3733">
      <w:pPr>
        <w:pStyle w:val="ae"/>
        <w:numPr>
          <w:ilvl w:val="1"/>
          <w:numId w:val="10"/>
        </w:numPr>
        <w:tabs>
          <w:tab w:val="left" w:pos="360"/>
          <w:tab w:val="left" w:pos="720"/>
        </w:tabs>
        <w:autoSpaceDE w:val="0"/>
        <w:autoSpaceDN w:val="0"/>
        <w:spacing w:after="0" w:line="240" w:lineRule="auto"/>
        <w:ind w:left="0" w:firstLine="425"/>
        <w:jc w:val="both"/>
        <w:rPr>
          <w:rFonts w:ascii="Times New Roman" w:eastAsia="TimesNewRomanPSMT" w:hAnsi="Times New Roman" w:cs="Times New Roman"/>
          <w:color w:val="000000"/>
          <w:sz w:val="20"/>
          <w:szCs w:val="20"/>
          <w:lang w:val="ru-RU"/>
        </w:rPr>
      </w:pPr>
      <w:r w:rsidRPr="006E1D2F">
        <w:rPr>
          <w:rFonts w:ascii="Times New Roman" w:eastAsia="TimesNewRomanPSMT" w:hAnsi="Times New Roman" w:cs="Times New Roman"/>
          <w:color w:val="000000"/>
          <w:sz w:val="20"/>
          <w:szCs w:val="20"/>
          <w:lang w:val="ru-RU"/>
        </w:rPr>
        <w:t xml:space="preserve">Обучение и информирование: Организация образовательных программ для населения, которые охватывают основные правила безопасности на воде, поведение в экстренных ситуациях и основы плавания. </w:t>
      </w:r>
    </w:p>
    <w:p w14:paraId="5D7CDF61" w14:textId="3F78FA86" w:rsidR="00453CA5" w:rsidRPr="006E1D2F" w:rsidRDefault="00453CA5" w:rsidP="007A3733">
      <w:pPr>
        <w:pStyle w:val="ae"/>
        <w:numPr>
          <w:ilvl w:val="1"/>
          <w:numId w:val="10"/>
        </w:numPr>
        <w:tabs>
          <w:tab w:val="left" w:pos="360"/>
          <w:tab w:val="left" w:pos="720"/>
        </w:tabs>
        <w:autoSpaceDE w:val="0"/>
        <w:autoSpaceDN w:val="0"/>
        <w:spacing w:after="0" w:line="240" w:lineRule="auto"/>
        <w:ind w:left="0" w:firstLine="425"/>
        <w:jc w:val="both"/>
        <w:rPr>
          <w:rFonts w:ascii="Times New Roman" w:eastAsia="TimesNewRomanPSMT" w:hAnsi="Times New Roman" w:cs="Times New Roman"/>
          <w:color w:val="000000"/>
          <w:sz w:val="20"/>
          <w:szCs w:val="20"/>
          <w:lang w:val="ru-RU"/>
        </w:rPr>
      </w:pPr>
      <w:r w:rsidRPr="006E1D2F">
        <w:rPr>
          <w:rFonts w:ascii="Times New Roman" w:eastAsia="TimesNewRomanPSMT" w:hAnsi="Times New Roman" w:cs="Times New Roman"/>
          <w:color w:val="000000"/>
          <w:sz w:val="20"/>
          <w:szCs w:val="20"/>
          <w:lang w:val="ru-RU"/>
        </w:rPr>
        <w:t xml:space="preserve">Мониторинг и диагностика: Современные технологии, такие как датчики температуры, уровень воды и движение, используются для контроля состояния водоемов. Это позволяет своевременно реагировать на изменения, которые могут представлять опасность. </w:t>
      </w:r>
    </w:p>
    <w:p w14:paraId="3B3B7C17" w14:textId="7CAA4A5C" w:rsidR="00453CA5" w:rsidRPr="006E1D2F" w:rsidRDefault="00453CA5" w:rsidP="007A3733">
      <w:pPr>
        <w:pStyle w:val="ae"/>
        <w:numPr>
          <w:ilvl w:val="0"/>
          <w:numId w:val="10"/>
        </w:numPr>
        <w:tabs>
          <w:tab w:val="left" w:pos="360"/>
          <w:tab w:val="left" w:pos="720"/>
        </w:tabs>
        <w:autoSpaceDE w:val="0"/>
        <w:autoSpaceDN w:val="0"/>
        <w:spacing w:after="0" w:line="240" w:lineRule="auto"/>
        <w:ind w:left="0" w:firstLine="425"/>
        <w:jc w:val="both"/>
        <w:rPr>
          <w:rFonts w:ascii="Times New Roman" w:hAnsi="Times New Roman" w:cs="Times New Roman"/>
          <w:sz w:val="20"/>
          <w:szCs w:val="20"/>
          <w:lang w:val="ru-RU"/>
        </w:rPr>
      </w:pPr>
      <w:r w:rsidRPr="006E1D2F">
        <w:rPr>
          <w:rFonts w:ascii="Times New Roman" w:eastAsia="TimesNewRomanPSMT" w:hAnsi="Times New Roman" w:cs="Times New Roman"/>
          <w:color w:val="000000"/>
          <w:sz w:val="20"/>
          <w:szCs w:val="20"/>
          <w:lang w:val="ru-RU"/>
        </w:rPr>
        <w:lastRenderedPageBreak/>
        <w:t xml:space="preserve">Спасательное оборудование: Оснащение пляжей и водоемов спасательными кругами, буйками и жилетами, а также регулярный контроль их состояния и доступности. </w:t>
      </w:r>
    </w:p>
    <w:p w14:paraId="36E56EDE" w14:textId="5938EC55" w:rsidR="00453CA5" w:rsidRPr="006E1D2F" w:rsidRDefault="00453CA5" w:rsidP="007A3733">
      <w:pPr>
        <w:pStyle w:val="ae"/>
        <w:numPr>
          <w:ilvl w:val="0"/>
          <w:numId w:val="10"/>
        </w:numPr>
        <w:tabs>
          <w:tab w:val="left" w:pos="360"/>
          <w:tab w:val="left" w:pos="720"/>
        </w:tabs>
        <w:autoSpaceDE w:val="0"/>
        <w:autoSpaceDN w:val="0"/>
        <w:spacing w:after="0" w:line="240" w:lineRule="auto"/>
        <w:ind w:left="0" w:firstLine="425"/>
        <w:jc w:val="both"/>
        <w:rPr>
          <w:rFonts w:ascii="Times New Roman" w:hAnsi="Times New Roman" w:cs="Times New Roman"/>
          <w:sz w:val="20"/>
          <w:szCs w:val="20"/>
          <w:lang w:val="ru-RU"/>
        </w:rPr>
      </w:pPr>
      <w:r w:rsidRPr="006E1D2F">
        <w:rPr>
          <w:rFonts w:ascii="Times New Roman" w:eastAsia="TimesNewRomanPSMT" w:hAnsi="Times New Roman" w:cs="Times New Roman"/>
          <w:color w:val="000000"/>
          <w:sz w:val="20"/>
          <w:szCs w:val="20"/>
          <w:lang w:val="ru-RU"/>
        </w:rPr>
        <w:t xml:space="preserve">Спасательные </w:t>
      </w:r>
      <w:r w:rsidRPr="006E1D2F">
        <w:rPr>
          <w:rFonts w:ascii="Times New Roman" w:eastAsia="TimesNewRomanPSMT" w:hAnsi="Times New Roman" w:cs="Times New Roman"/>
          <w:sz w:val="20"/>
          <w:szCs w:val="20"/>
          <w:lang w:val="ru-RU"/>
        </w:rPr>
        <w:t xml:space="preserve">службы: Создание профессиональных команд спасателей с необходимыми навыками для оказания помощи и реагирования на инциденты. </w:t>
      </w:r>
    </w:p>
    <w:p w14:paraId="5EA2D421" w14:textId="3261C027" w:rsidR="00453CA5" w:rsidRPr="006E1D2F" w:rsidRDefault="00453CA5" w:rsidP="007A3733">
      <w:pPr>
        <w:pStyle w:val="ae"/>
        <w:numPr>
          <w:ilvl w:val="0"/>
          <w:numId w:val="10"/>
        </w:numPr>
        <w:tabs>
          <w:tab w:val="left" w:pos="360"/>
          <w:tab w:val="left" w:pos="720"/>
        </w:tabs>
        <w:autoSpaceDE w:val="0"/>
        <w:autoSpaceDN w:val="0"/>
        <w:spacing w:after="0" w:line="240" w:lineRule="auto"/>
        <w:ind w:left="0" w:firstLine="425"/>
        <w:jc w:val="both"/>
        <w:rPr>
          <w:rFonts w:ascii="Times New Roman" w:eastAsia="TimesNewRomanPSMT" w:hAnsi="Times New Roman" w:cs="Times New Roman"/>
          <w:color w:val="000000"/>
          <w:sz w:val="20"/>
          <w:szCs w:val="20"/>
          <w:lang w:val="ru-RU"/>
        </w:rPr>
      </w:pPr>
      <w:r w:rsidRPr="006E1D2F">
        <w:rPr>
          <w:rFonts w:ascii="Times New Roman" w:eastAsia="TimesNewRomanPSMT" w:hAnsi="Times New Roman" w:cs="Times New Roman"/>
          <w:color w:val="000000"/>
          <w:sz w:val="20"/>
          <w:szCs w:val="20"/>
          <w:lang w:val="ru-RU"/>
        </w:rPr>
        <w:t xml:space="preserve">Регулирование доступа: Установление правил о том, где и когда можно находиться на воде, а также ограничение доступа к опасным участкам, например, вблизи сильных течений. </w:t>
      </w:r>
    </w:p>
    <w:p w14:paraId="45B46318" w14:textId="48AB0393" w:rsidR="00453CA5" w:rsidRPr="006E1D2F" w:rsidRDefault="00453CA5" w:rsidP="007A3733">
      <w:pPr>
        <w:pStyle w:val="ae"/>
        <w:numPr>
          <w:ilvl w:val="0"/>
          <w:numId w:val="10"/>
        </w:numPr>
        <w:tabs>
          <w:tab w:val="left" w:pos="360"/>
          <w:tab w:val="left" w:pos="720"/>
        </w:tabs>
        <w:autoSpaceDE w:val="0"/>
        <w:autoSpaceDN w:val="0"/>
        <w:spacing w:after="0" w:line="240" w:lineRule="auto"/>
        <w:ind w:left="0" w:firstLine="425"/>
        <w:jc w:val="both"/>
        <w:rPr>
          <w:rFonts w:ascii="Times New Roman" w:eastAsia="TimesNewRomanPSMT" w:hAnsi="Times New Roman" w:cs="Times New Roman"/>
          <w:color w:val="000000"/>
          <w:sz w:val="20"/>
          <w:szCs w:val="20"/>
          <w:lang w:val="ru-RU"/>
        </w:rPr>
      </w:pPr>
      <w:r w:rsidRPr="006E1D2F">
        <w:rPr>
          <w:rFonts w:ascii="Times New Roman" w:eastAsia="TimesNewRomanPSMT" w:hAnsi="Times New Roman" w:cs="Times New Roman"/>
          <w:color w:val="000000"/>
          <w:sz w:val="20"/>
          <w:szCs w:val="20"/>
          <w:lang w:val="ru-RU"/>
        </w:rPr>
        <w:t xml:space="preserve">Чрезвычайные ситуации: Разработка планов действий на случай аварий и катастроф, чтобы быстро и эффективно реагировать на происшествия, происходящие на водных объектах. </w:t>
      </w:r>
    </w:p>
    <w:p w14:paraId="2881DB31" w14:textId="77777777" w:rsidR="00584423" w:rsidRPr="006E1D2F" w:rsidRDefault="00453CA5" w:rsidP="007A3733">
      <w:pPr>
        <w:pStyle w:val="ae"/>
        <w:numPr>
          <w:ilvl w:val="0"/>
          <w:numId w:val="10"/>
        </w:numPr>
        <w:tabs>
          <w:tab w:val="left" w:pos="360"/>
          <w:tab w:val="left" w:pos="720"/>
        </w:tabs>
        <w:autoSpaceDE w:val="0"/>
        <w:autoSpaceDN w:val="0"/>
        <w:spacing w:after="0" w:line="240" w:lineRule="auto"/>
        <w:ind w:left="0" w:firstLine="425"/>
        <w:jc w:val="both"/>
        <w:rPr>
          <w:rFonts w:ascii="Times New Roman" w:hAnsi="Times New Roman" w:cs="Times New Roman"/>
          <w:sz w:val="20"/>
          <w:szCs w:val="20"/>
          <w:lang w:val="ru-RU"/>
        </w:rPr>
      </w:pPr>
      <w:r w:rsidRPr="006E1D2F">
        <w:rPr>
          <w:rFonts w:ascii="Times New Roman" w:eastAsia="TimesNewRomanPSMT" w:hAnsi="Times New Roman" w:cs="Times New Roman"/>
          <w:color w:val="000000"/>
          <w:sz w:val="20"/>
          <w:szCs w:val="20"/>
          <w:lang w:val="ru-RU"/>
        </w:rPr>
        <w:t xml:space="preserve">Превентивные меры: Проведение мероприятий по очистке водоемов и </w:t>
      </w:r>
      <w:r w:rsidRPr="006E1D2F">
        <w:rPr>
          <w:rFonts w:ascii="Times New Roman" w:eastAsia="TimesNewRomanPSMT" w:hAnsi="Times New Roman" w:cs="Times New Roman"/>
          <w:sz w:val="20"/>
          <w:szCs w:val="20"/>
          <w:lang w:val="ru-RU"/>
        </w:rPr>
        <w:t xml:space="preserve">регулярные </w:t>
      </w:r>
      <w:r w:rsidR="00584423" w:rsidRPr="006E1D2F">
        <w:rPr>
          <w:rFonts w:ascii="Times New Roman" w:eastAsia="TimesNewRomanPSMT" w:hAnsi="Times New Roman" w:cs="Times New Roman"/>
          <w:sz w:val="20"/>
          <w:szCs w:val="20"/>
          <w:lang w:val="ru-RU"/>
        </w:rPr>
        <w:t>проверки безопасности, чтобы минимизировать риски для отдыхающих.</w:t>
      </w:r>
    </w:p>
    <w:p w14:paraId="7723607F" w14:textId="1F0E1FD8" w:rsidR="00453CA5" w:rsidRPr="006E1D2F" w:rsidRDefault="00453CA5" w:rsidP="007A3733">
      <w:pPr>
        <w:pStyle w:val="ae"/>
        <w:tabs>
          <w:tab w:val="left" w:pos="360"/>
          <w:tab w:val="left" w:pos="720"/>
        </w:tabs>
        <w:autoSpaceDE w:val="0"/>
        <w:autoSpaceDN w:val="0"/>
        <w:spacing w:after="0" w:line="240" w:lineRule="auto"/>
        <w:ind w:left="0" w:firstLine="425"/>
        <w:jc w:val="both"/>
        <w:rPr>
          <w:rFonts w:ascii="Times New Roman" w:hAnsi="Times New Roman" w:cs="Times New Roman"/>
          <w:sz w:val="20"/>
          <w:szCs w:val="20"/>
          <w:lang w:val="ru-RU"/>
        </w:rPr>
      </w:pPr>
      <w:r w:rsidRPr="006E1D2F">
        <w:rPr>
          <w:rFonts w:ascii="Times New Roman" w:eastAsia="TimesNewRomanPSMT" w:hAnsi="Times New Roman" w:cs="Times New Roman"/>
          <w:sz w:val="20"/>
          <w:szCs w:val="20"/>
          <w:lang w:val="ru-RU"/>
        </w:rPr>
        <w:t>Эта комплексная система помогает снизить количество несчастных случаев и создать безопасные условия для людей, проводящих время на вод</w:t>
      </w:r>
      <w:r w:rsidR="005D11D4" w:rsidRPr="006E1D2F">
        <w:rPr>
          <w:rFonts w:ascii="Times New Roman" w:eastAsia="TimesNewRomanPSMT" w:hAnsi="Times New Roman" w:cs="Times New Roman"/>
          <w:sz w:val="20"/>
          <w:szCs w:val="20"/>
          <w:lang w:val="ru-RU"/>
        </w:rPr>
        <w:t>ных объектах</w:t>
      </w:r>
      <w:r w:rsidRPr="006E1D2F">
        <w:rPr>
          <w:rFonts w:ascii="Times New Roman" w:eastAsia="TimesNewRomanPSMT" w:hAnsi="Times New Roman" w:cs="Times New Roman"/>
          <w:sz w:val="20"/>
          <w:szCs w:val="20"/>
          <w:lang w:val="ru-RU"/>
        </w:rPr>
        <w:t xml:space="preserve">. </w:t>
      </w:r>
    </w:p>
    <w:p w14:paraId="3ADAFB8F" w14:textId="77777777" w:rsidR="00AE062C" w:rsidRDefault="00AE062C" w:rsidP="007A3733">
      <w:pPr>
        <w:pStyle w:val="21"/>
        <w:spacing w:before="0" w:line="240" w:lineRule="auto"/>
        <w:ind w:firstLine="425"/>
        <w:rPr>
          <w:rFonts w:cs="Times New Roman"/>
          <w:sz w:val="20"/>
          <w:szCs w:val="20"/>
          <w:lang w:val="ru-RU"/>
        </w:rPr>
      </w:pPr>
      <w:bookmarkStart w:id="0" w:name="_Toc198678839"/>
      <w:r>
        <w:rPr>
          <w:rFonts w:cs="Times New Roman"/>
          <w:sz w:val="20"/>
          <w:szCs w:val="20"/>
          <w:lang w:val="ru-RU"/>
        </w:rPr>
        <w:t xml:space="preserve">Рассмотрим основные элементы, которые позволили создать систему. </w:t>
      </w:r>
    </w:p>
    <w:p w14:paraId="50261A55" w14:textId="77777777" w:rsidR="00AE062C" w:rsidRDefault="00453CA5" w:rsidP="00AE062C">
      <w:pPr>
        <w:pStyle w:val="21"/>
        <w:spacing w:before="0" w:line="240" w:lineRule="auto"/>
        <w:ind w:firstLine="425"/>
        <w:rPr>
          <w:rFonts w:eastAsia="TimesNewRomanPSMT" w:cs="Times New Roman"/>
          <w:color w:val="000000"/>
          <w:sz w:val="20"/>
          <w:szCs w:val="20"/>
          <w:lang w:val="ru-RU"/>
        </w:rPr>
      </w:pPr>
      <w:r w:rsidRPr="006E1D2F">
        <w:rPr>
          <w:rFonts w:cs="Times New Roman"/>
          <w:sz w:val="20"/>
          <w:szCs w:val="20"/>
          <w:lang w:val="ru-RU"/>
        </w:rPr>
        <w:t>1.</w:t>
      </w:r>
      <w:bookmarkEnd w:id="0"/>
      <w:r w:rsidRPr="006E1D2F">
        <w:rPr>
          <w:rFonts w:eastAsia="TimesNewRomanPSMT" w:cs="Times New Roman"/>
          <w:color w:val="000000"/>
          <w:sz w:val="20"/>
          <w:szCs w:val="20"/>
          <w:lang w:val="ru-RU"/>
        </w:rPr>
        <w:t xml:space="preserve">Одноплатный компьютер </w:t>
      </w:r>
      <w:r w:rsidRPr="006E1D2F">
        <w:rPr>
          <w:rFonts w:eastAsia="TimesNewRomanPSMT" w:cs="Times New Roman"/>
          <w:color w:val="000000"/>
          <w:sz w:val="20"/>
          <w:szCs w:val="20"/>
        </w:rPr>
        <w:t>Raspberry</w:t>
      </w:r>
      <w:r w:rsidRPr="006E1D2F">
        <w:rPr>
          <w:rFonts w:eastAsia="TimesNewRomanPSMT" w:cs="Times New Roman"/>
          <w:color w:val="000000"/>
          <w:sz w:val="20"/>
          <w:szCs w:val="20"/>
          <w:lang w:val="ru-RU"/>
        </w:rPr>
        <w:t xml:space="preserve"> </w:t>
      </w:r>
      <w:r w:rsidRPr="006E1D2F">
        <w:rPr>
          <w:rFonts w:eastAsia="TimesNewRomanPSMT" w:cs="Times New Roman"/>
          <w:color w:val="000000"/>
          <w:sz w:val="20"/>
          <w:szCs w:val="20"/>
        </w:rPr>
        <w:t>Pi</w:t>
      </w:r>
      <w:r w:rsidRPr="006E1D2F">
        <w:rPr>
          <w:rFonts w:eastAsia="TimesNewRomanPSMT" w:cs="Times New Roman"/>
          <w:color w:val="000000"/>
          <w:sz w:val="20"/>
          <w:szCs w:val="20"/>
          <w:lang w:val="ru-RU"/>
        </w:rPr>
        <w:t xml:space="preserve"> </w:t>
      </w:r>
    </w:p>
    <w:p w14:paraId="2339DBD4" w14:textId="13C22D3E" w:rsidR="00453CA5" w:rsidRPr="00AE062C" w:rsidRDefault="00AE062C" w:rsidP="00AE062C">
      <w:pPr>
        <w:tabs>
          <w:tab w:val="left" w:pos="360"/>
          <w:tab w:val="left" w:pos="720"/>
          <w:tab w:val="left" w:pos="4146"/>
        </w:tabs>
        <w:autoSpaceDE w:val="0"/>
        <w:autoSpaceDN w:val="0"/>
        <w:spacing w:after="0" w:line="240" w:lineRule="auto"/>
        <w:ind w:firstLine="425"/>
        <w:jc w:val="both"/>
        <w:rPr>
          <w:rFonts w:ascii="Times New Roman" w:eastAsia="TimesNewRomanPS" w:hAnsi="Times New Roman" w:cs="Times New Roman"/>
          <w:color w:val="000000"/>
          <w:sz w:val="20"/>
          <w:szCs w:val="20"/>
          <w:lang w:val="ru-RU"/>
        </w:rPr>
      </w:pPr>
      <w:r w:rsidRPr="00AE062C">
        <w:rPr>
          <w:rFonts w:ascii="Times New Roman" w:eastAsia="TimesNewRomanPS" w:hAnsi="Times New Roman" w:cs="Times New Roman"/>
          <w:color w:val="000000"/>
          <w:sz w:val="20"/>
          <w:szCs w:val="20"/>
          <w:lang w:val="ru-RU"/>
        </w:rPr>
        <w:t xml:space="preserve">Компьютер </w:t>
      </w:r>
      <w:r w:rsidR="00453CA5" w:rsidRPr="00AE062C">
        <w:rPr>
          <w:rFonts w:ascii="Times New Roman" w:eastAsia="TimesNewRomanPS" w:hAnsi="Times New Roman" w:cs="Times New Roman"/>
          <w:color w:val="000000"/>
          <w:sz w:val="20"/>
          <w:szCs w:val="20"/>
          <w:lang w:val="ru-RU"/>
        </w:rPr>
        <w:t>представляет собой малый, недорогой компьютер, который разработан для образовательных целей и использования в различных проектах. Он отличается компактными размерами и мощной функциональностью.</w:t>
      </w:r>
    </w:p>
    <w:p w14:paraId="4A927646" w14:textId="77777777" w:rsidR="005436E1" w:rsidRPr="006E1D2F" w:rsidRDefault="00453CA5" w:rsidP="007A3733">
      <w:pPr>
        <w:tabs>
          <w:tab w:val="left" w:pos="360"/>
          <w:tab w:val="left" w:pos="720"/>
        </w:tabs>
        <w:autoSpaceDE w:val="0"/>
        <w:autoSpaceDN w:val="0"/>
        <w:spacing w:after="0" w:line="240" w:lineRule="auto"/>
        <w:ind w:firstLine="425"/>
        <w:jc w:val="both"/>
        <w:rPr>
          <w:rFonts w:ascii="Times New Roman" w:eastAsia="TimesNewRomanPS" w:hAnsi="Times New Roman" w:cs="Times New Roman"/>
          <w:b/>
          <w:color w:val="000000"/>
          <w:sz w:val="20"/>
          <w:szCs w:val="20"/>
          <w:lang w:val="ru-RU"/>
        </w:rPr>
      </w:pPr>
      <w:r w:rsidRPr="006E1D2F">
        <w:rPr>
          <w:rFonts w:ascii="Times New Roman" w:eastAsia="TimesNewRomanPS" w:hAnsi="Times New Roman" w:cs="Times New Roman"/>
          <w:b/>
          <w:color w:val="000000"/>
          <w:sz w:val="20"/>
          <w:szCs w:val="20"/>
          <w:lang w:val="ru-RU"/>
        </w:rPr>
        <w:t xml:space="preserve">Основные характеристики и возможности </w:t>
      </w:r>
      <w:r w:rsidRPr="006E1D2F">
        <w:rPr>
          <w:rFonts w:ascii="Times New Roman" w:eastAsia="TimesNewRomanPS" w:hAnsi="Times New Roman" w:cs="Times New Roman"/>
          <w:b/>
          <w:color w:val="000000"/>
          <w:sz w:val="20"/>
          <w:szCs w:val="20"/>
        </w:rPr>
        <w:t>Raspberry</w:t>
      </w:r>
      <w:r w:rsidRPr="006E1D2F">
        <w:rPr>
          <w:rFonts w:ascii="Times New Roman" w:eastAsia="TimesNewRomanPS" w:hAnsi="Times New Roman" w:cs="Times New Roman"/>
          <w:b/>
          <w:color w:val="000000"/>
          <w:sz w:val="20"/>
          <w:szCs w:val="20"/>
          <w:lang w:val="ru-RU"/>
        </w:rPr>
        <w:t xml:space="preserve"> </w:t>
      </w:r>
      <w:r w:rsidRPr="006E1D2F">
        <w:rPr>
          <w:rFonts w:ascii="Times New Roman" w:eastAsia="TimesNewRomanPS" w:hAnsi="Times New Roman" w:cs="Times New Roman"/>
          <w:b/>
          <w:color w:val="000000"/>
          <w:sz w:val="20"/>
          <w:szCs w:val="20"/>
        </w:rPr>
        <w:t>Pi</w:t>
      </w:r>
      <w:r w:rsidRPr="006E1D2F">
        <w:rPr>
          <w:rFonts w:ascii="Times New Roman" w:eastAsia="TimesNewRomanPS" w:hAnsi="Times New Roman" w:cs="Times New Roman"/>
          <w:b/>
          <w:color w:val="000000"/>
          <w:sz w:val="20"/>
          <w:szCs w:val="20"/>
          <w:lang w:val="ru-RU"/>
        </w:rPr>
        <w:t xml:space="preserve">: </w:t>
      </w:r>
    </w:p>
    <w:p w14:paraId="525B14B9" w14:textId="071AEC83" w:rsidR="005436E1" w:rsidRDefault="00453CA5" w:rsidP="007A3733">
      <w:pPr>
        <w:pStyle w:val="ae"/>
        <w:numPr>
          <w:ilvl w:val="0"/>
          <w:numId w:val="10"/>
        </w:numPr>
        <w:tabs>
          <w:tab w:val="left" w:pos="360"/>
          <w:tab w:val="left" w:pos="720"/>
        </w:tabs>
        <w:autoSpaceDE w:val="0"/>
        <w:autoSpaceDN w:val="0"/>
        <w:spacing w:after="0" w:line="240" w:lineRule="auto"/>
        <w:ind w:left="0" w:firstLine="425"/>
        <w:jc w:val="both"/>
        <w:rPr>
          <w:rFonts w:ascii="Times New Roman" w:eastAsia="TimesNewRomanPSMT" w:hAnsi="Times New Roman" w:cs="Times New Roman"/>
          <w:color w:val="000000"/>
          <w:sz w:val="20"/>
          <w:szCs w:val="20"/>
          <w:lang w:val="ru-RU"/>
        </w:rPr>
      </w:pPr>
      <w:r w:rsidRPr="006E1D2F">
        <w:rPr>
          <w:rFonts w:ascii="Times New Roman" w:eastAsia="TimesNewRomanPSMT" w:hAnsi="Times New Roman" w:cs="Times New Roman"/>
          <w:color w:val="000000"/>
          <w:sz w:val="20"/>
          <w:szCs w:val="20"/>
          <w:lang w:val="ru-RU"/>
        </w:rPr>
        <w:t xml:space="preserve">Архитектура: </w:t>
      </w:r>
      <w:proofErr w:type="spellStart"/>
      <w:r w:rsidRPr="006E1D2F">
        <w:rPr>
          <w:rFonts w:ascii="Times New Roman" w:eastAsia="TimesNewRomanPSMT" w:hAnsi="Times New Roman" w:cs="Times New Roman"/>
          <w:color w:val="000000"/>
          <w:sz w:val="20"/>
          <w:szCs w:val="20"/>
          <w:lang w:val="ru-RU"/>
        </w:rPr>
        <w:t>Raspberry</w:t>
      </w:r>
      <w:proofErr w:type="spellEnd"/>
      <w:r w:rsidRPr="006E1D2F">
        <w:rPr>
          <w:rFonts w:ascii="Times New Roman" w:eastAsia="TimesNewRomanPSMT" w:hAnsi="Times New Roman" w:cs="Times New Roman"/>
          <w:color w:val="000000"/>
          <w:sz w:val="20"/>
          <w:szCs w:val="20"/>
          <w:lang w:val="ru-RU"/>
        </w:rPr>
        <w:t xml:space="preserve"> </w:t>
      </w:r>
      <w:proofErr w:type="spellStart"/>
      <w:r w:rsidRPr="006E1D2F">
        <w:rPr>
          <w:rFonts w:ascii="Times New Roman" w:eastAsia="TimesNewRomanPSMT" w:hAnsi="Times New Roman" w:cs="Times New Roman"/>
          <w:color w:val="000000"/>
          <w:sz w:val="20"/>
          <w:szCs w:val="20"/>
          <w:lang w:val="ru-RU"/>
        </w:rPr>
        <w:t>Pi</w:t>
      </w:r>
      <w:proofErr w:type="spellEnd"/>
      <w:r w:rsidRPr="006E1D2F">
        <w:rPr>
          <w:rFonts w:ascii="Times New Roman" w:eastAsia="TimesNewRomanPSMT" w:hAnsi="Times New Roman" w:cs="Times New Roman"/>
          <w:color w:val="000000"/>
          <w:sz w:val="20"/>
          <w:szCs w:val="20"/>
          <w:lang w:val="ru-RU"/>
        </w:rPr>
        <w:t xml:space="preserve"> обычно основан на архитектуре ARM и включает в себя процессор, память, интерфейсы ввода-вывода, графический процессор и возможность подключения к сети</w:t>
      </w:r>
      <w:r w:rsidR="005A3E58" w:rsidRPr="006E1D2F">
        <w:rPr>
          <w:rFonts w:ascii="Times New Roman" w:eastAsia="TimesNewRomanPSMT" w:hAnsi="Times New Roman" w:cs="Times New Roman"/>
          <w:color w:val="000000"/>
          <w:sz w:val="20"/>
          <w:szCs w:val="20"/>
          <w:lang w:val="ru-RU"/>
        </w:rPr>
        <w:t xml:space="preserve"> (см.рис.1)</w:t>
      </w:r>
      <w:r w:rsidR="001A6CAC">
        <w:rPr>
          <w:rFonts w:ascii="Times New Roman" w:eastAsia="TimesNewRomanPSMT" w:hAnsi="Times New Roman" w:cs="Times New Roman"/>
          <w:color w:val="000000"/>
          <w:sz w:val="20"/>
          <w:szCs w:val="20"/>
          <w:lang w:val="ru-RU"/>
        </w:rPr>
        <w:t>.</w:t>
      </w:r>
    </w:p>
    <w:p w14:paraId="0B06277B" w14:textId="77777777" w:rsidR="001A6CAC" w:rsidRPr="006E1D2F" w:rsidRDefault="001A6CAC" w:rsidP="001A6CAC">
      <w:pPr>
        <w:pStyle w:val="ae"/>
        <w:numPr>
          <w:ilvl w:val="0"/>
          <w:numId w:val="10"/>
        </w:numPr>
        <w:tabs>
          <w:tab w:val="left" w:pos="360"/>
          <w:tab w:val="left" w:pos="720"/>
        </w:tabs>
        <w:autoSpaceDE w:val="0"/>
        <w:autoSpaceDN w:val="0"/>
        <w:spacing w:after="0" w:line="240" w:lineRule="auto"/>
        <w:ind w:left="0" w:firstLine="425"/>
        <w:jc w:val="both"/>
        <w:rPr>
          <w:rFonts w:ascii="Times New Roman" w:eastAsia="TimesNewRomanPSMT" w:hAnsi="Times New Roman" w:cs="Times New Roman"/>
          <w:color w:val="000000" w:themeColor="text1"/>
          <w:sz w:val="20"/>
          <w:szCs w:val="20"/>
          <w:lang w:val="ru-RU"/>
        </w:rPr>
      </w:pPr>
      <w:r w:rsidRPr="006E1D2F">
        <w:rPr>
          <w:rFonts w:ascii="Times New Roman" w:eastAsia="TimesNewRomanPSMT" w:hAnsi="Times New Roman" w:cs="Times New Roman"/>
          <w:color w:val="000000"/>
          <w:sz w:val="20"/>
          <w:szCs w:val="20"/>
          <w:lang w:val="ru-RU"/>
        </w:rPr>
        <w:t xml:space="preserve">Низкая стоимость: Одной из причин популярности </w:t>
      </w:r>
      <w:proofErr w:type="spellStart"/>
      <w:r w:rsidRPr="006E1D2F">
        <w:rPr>
          <w:rFonts w:ascii="Times New Roman" w:eastAsia="TimesNewRomanPSMT" w:hAnsi="Times New Roman" w:cs="Times New Roman"/>
          <w:color w:val="000000"/>
          <w:sz w:val="20"/>
          <w:szCs w:val="20"/>
          <w:lang w:val="ru-RU"/>
        </w:rPr>
        <w:t>Raspberry</w:t>
      </w:r>
      <w:proofErr w:type="spellEnd"/>
      <w:r w:rsidRPr="006E1D2F">
        <w:rPr>
          <w:rFonts w:ascii="Times New Roman" w:eastAsia="TimesNewRomanPSMT" w:hAnsi="Times New Roman" w:cs="Times New Roman"/>
          <w:color w:val="000000"/>
          <w:sz w:val="20"/>
          <w:szCs w:val="20"/>
          <w:lang w:val="ru-RU"/>
        </w:rPr>
        <w:t xml:space="preserve"> </w:t>
      </w:r>
      <w:proofErr w:type="spellStart"/>
      <w:r w:rsidRPr="006E1D2F">
        <w:rPr>
          <w:rFonts w:ascii="Times New Roman" w:eastAsia="TimesNewRomanPSMT" w:hAnsi="Times New Roman" w:cs="Times New Roman"/>
          <w:color w:val="000000"/>
          <w:sz w:val="20"/>
          <w:szCs w:val="20"/>
          <w:lang w:val="ru-RU"/>
        </w:rPr>
        <w:t>Pi</w:t>
      </w:r>
      <w:proofErr w:type="spellEnd"/>
      <w:r w:rsidRPr="006E1D2F">
        <w:rPr>
          <w:rFonts w:ascii="Times New Roman" w:eastAsia="TimesNewRomanPSMT" w:hAnsi="Times New Roman" w:cs="Times New Roman"/>
          <w:color w:val="000000"/>
          <w:sz w:val="20"/>
          <w:szCs w:val="20"/>
          <w:lang w:val="ru-RU"/>
        </w:rPr>
        <w:t xml:space="preserve"> является его доступная цена, что делает его идеальным для образовательных проектов и хобби. </w:t>
      </w:r>
    </w:p>
    <w:p w14:paraId="062544B2" w14:textId="77777777" w:rsidR="001A6CAC" w:rsidRPr="006E1D2F" w:rsidRDefault="001A6CAC" w:rsidP="001A6CAC">
      <w:pPr>
        <w:pStyle w:val="ae"/>
        <w:numPr>
          <w:ilvl w:val="0"/>
          <w:numId w:val="10"/>
        </w:numPr>
        <w:tabs>
          <w:tab w:val="left" w:pos="360"/>
          <w:tab w:val="left" w:pos="720"/>
        </w:tabs>
        <w:autoSpaceDE w:val="0"/>
        <w:autoSpaceDN w:val="0"/>
        <w:spacing w:after="0" w:line="240" w:lineRule="auto"/>
        <w:ind w:left="0" w:firstLine="425"/>
        <w:jc w:val="both"/>
        <w:rPr>
          <w:rFonts w:ascii="Times New Roman" w:eastAsia="TimesNewRomanPSMT" w:hAnsi="Times New Roman" w:cs="Times New Roman"/>
          <w:color w:val="000000" w:themeColor="text1"/>
          <w:sz w:val="20"/>
          <w:szCs w:val="20"/>
          <w:lang w:val="ru-RU"/>
        </w:rPr>
      </w:pPr>
      <w:r w:rsidRPr="006E1D2F">
        <w:rPr>
          <w:rFonts w:ascii="Times New Roman" w:eastAsia="TimesNewRomanPSMT" w:hAnsi="Times New Roman" w:cs="Times New Roman"/>
          <w:color w:val="000000" w:themeColor="text1"/>
          <w:sz w:val="20"/>
          <w:szCs w:val="20"/>
          <w:lang w:val="ru-RU"/>
        </w:rPr>
        <w:t xml:space="preserve">Гибкость: Из-за большого количества доступных интерфейсов (USB, HDMI, GPIO и других) </w:t>
      </w:r>
      <w:proofErr w:type="spellStart"/>
      <w:r w:rsidRPr="006E1D2F">
        <w:rPr>
          <w:rFonts w:ascii="Times New Roman" w:eastAsia="TimesNewRomanPSMT" w:hAnsi="Times New Roman" w:cs="Times New Roman"/>
          <w:color w:val="000000" w:themeColor="text1"/>
          <w:sz w:val="20"/>
          <w:szCs w:val="20"/>
          <w:lang w:val="ru-RU"/>
        </w:rPr>
        <w:t>Raspberry</w:t>
      </w:r>
      <w:proofErr w:type="spellEnd"/>
      <w:r w:rsidRPr="006E1D2F">
        <w:rPr>
          <w:rFonts w:ascii="Times New Roman" w:eastAsia="TimesNewRomanPSMT" w:hAnsi="Times New Roman" w:cs="Times New Roman"/>
          <w:color w:val="000000" w:themeColor="text1"/>
          <w:sz w:val="20"/>
          <w:szCs w:val="20"/>
          <w:lang w:val="ru-RU"/>
        </w:rPr>
        <w:t xml:space="preserve"> </w:t>
      </w:r>
      <w:proofErr w:type="spellStart"/>
      <w:r w:rsidRPr="006E1D2F">
        <w:rPr>
          <w:rFonts w:ascii="Times New Roman" w:eastAsia="TimesNewRomanPSMT" w:hAnsi="Times New Roman" w:cs="Times New Roman"/>
          <w:color w:val="000000" w:themeColor="text1"/>
          <w:sz w:val="20"/>
          <w:szCs w:val="20"/>
          <w:lang w:val="ru-RU"/>
        </w:rPr>
        <w:t>Pi</w:t>
      </w:r>
      <w:proofErr w:type="spellEnd"/>
      <w:r w:rsidRPr="006E1D2F">
        <w:rPr>
          <w:rFonts w:ascii="Times New Roman" w:eastAsia="TimesNewRomanPSMT" w:hAnsi="Times New Roman" w:cs="Times New Roman"/>
          <w:color w:val="000000" w:themeColor="text1"/>
          <w:sz w:val="20"/>
          <w:szCs w:val="20"/>
          <w:lang w:val="ru-RU"/>
        </w:rPr>
        <w:t xml:space="preserve"> можно использовать для различных задач, от создания медиацентра до программирования робототехники. </w:t>
      </w:r>
    </w:p>
    <w:p w14:paraId="5EC91E2E" w14:textId="77777777" w:rsidR="001A6CAC" w:rsidRPr="006E1D2F" w:rsidRDefault="001A6CAC" w:rsidP="001A6CAC">
      <w:pPr>
        <w:pStyle w:val="ae"/>
        <w:numPr>
          <w:ilvl w:val="0"/>
          <w:numId w:val="10"/>
        </w:numPr>
        <w:tabs>
          <w:tab w:val="left" w:pos="360"/>
          <w:tab w:val="left" w:pos="720"/>
        </w:tabs>
        <w:autoSpaceDE w:val="0"/>
        <w:autoSpaceDN w:val="0"/>
        <w:spacing w:after="0" w:line="240" w:lineRule="auto"/>
        <w:ind w:left="0" w:firstLine="425"/>
        <w:jc w:val="both"/>
        <w:rPr>
          <w:rFonts w:ascii="Times New Roman" w:eastAsia="TimesNewRomanPSMT" w:hAnsi="Times New Roman" w:cs="Times New Roman"/>
          <w:color w:val="000000" w:themeColor="text1"/>
          <w:sz w:val="20"/>
          <w:szCs w:val="20"/>
          <w:lang w:val="ru-RU"/>
        </w:rPr>
      </w:pPr>
      <w:r w:rsidRPr="006E1D2F">
        <w:rPr>
          <w:rFonts w:ascii="Times New Roman" w:eastAsia="TimesNewRomanPSMT" w:hAnsi="Times New Roman" w:cs="Times New Roman"/>
          <w:color w:val="000000" w:themeColor="text1"/>
          <w:sz w:val="20"/>
          <w:szCs w:val="20"/>
          <w:lang w:val="ru-RU"/>
        </w:rPr>
        <w:t xml:space="preserve">Поддержка различных операционных систем: </w:t>
      </w:r>
      <w:proofErr w:type="spellStart"/>
      <w:r w:rsidRPr="006E1D2F">
        <w:rPr>
          <w:rFonts w:ascii="Times New Roman" w:eastAsia="TimesNewRomanPSMT" w:hAnsi="Times New Roman" w:cs="Times New Roman"/>
          <w:color w:val="000000" w:themeColor="text1"/>
          <w:sz w:val="20"/>
          <w:szCs w:val="20"/>
          <w:lang w:val="ru-RU"/>
        </w:rPr>
        <w:t>Raspberry</w:t>
      </w:r>
      <w:proofErr w:type="spellEnd"/>
      <w:r w:rsidRPr="006E1D2F">
        <w:rPr>
          <w:rFonts w:ascii="Times New Roman" w:eastAsia="TimesNewRomanPSMT" w:hAnsi="Times New Roman" w:cs="Times New Roman"/>
          <w:color w:val="000000" w:themeColor="text1"/>
          <w:sz w:val="20"/>
          <w:szCs w:val="20"/>
          <w:lang w:val="ru-RU"/>
        </w:rPr>
        <w:t xml:space="preserve"> </w:t>
      </w:r>
      <w:proofErr w:type="spellStart"/>
      <w:r w:rsidRPr="006E1D2F">
        <w:rPr>
          <w:rFonts w:ascii="Times New Roman" w:eastAsia="TimesNewRomanPSMT" w:hAnsi="Times New Roman" w:cs="Times New Roman"/>
          <w:color w:val="000000" w:themeColor="text1"/>
          <w:sz w:val="20"/>
          <w:szCs w:val="20"/>
          <w:lang w:val="ru-RU"/>
        </w:rPr>
        <w:t>Pi</w:t>
      </w:r>
      <w:proofErr w:type="spellEnd"/>
      <w:r w:rsidRPr="006E1D2F">
        <w:rPr>
          <w:rFonts w:ascii="Times New Roman" w:eastAsia="TimesNewRomanPSMT" w:hAnsi="Times New Roman" w:cs="Times New Roman"/>
          <w:color w:val="000000" w:themeColor="text1"/>
          <w:sz w:val="20"/>
          <w:szCs w:val="20"/>
          <w:lang w:val="ru-RU"/>
        </w:rPr>
        <w:t xml:space="preserve"> может работать на различных ОС, включая </w:t>
      </w:r>
      <w:proofErr w:type="spellStart"/>
      <w:r w:rsidRPr="006E1D2F">
        <w:rPr>
          <w:rFonts w:ascii="Times New Roman" w:eastAsia="TimesNewRomanPSMT" w:hAnsi="Times New Roman" w:cs="Times New Roman"/>
          <w:color w:val="000000" w:themeColor="text1"/>
          <w:sz w:val="20"/>
          <w:szCs w:val="20"/>
          <w:lang w:val="ru-RU"/>
        </w:rPr>
        <w:t>Raspbian</w:t>
      </w:r>
      <w:proofErr w:type="spellEnd"/>
      <w:r w:rsidRPr="006E1D2F">
        <w:rPr>
          <w:rFonts w:ascii="Times New Roman" w:eastAsia="TimesNewRomanPSMT" w:hAnsi="Times New Roman" w:cs="Times New Roman"/>
          <w:color w:val="000000" w:themeColor="text1"/>
          <w:sz w:val="20"/>
          <w:szCs w:val="20"/>
          <w:lang w:val="ru-RU"/>
        </w:rPr>
        <w:t xml:space="preserve"> (официальная </w:t>
      </w:r>
      <w:r w:rsidRPr="006E1D2F">
        <w:rPr>
          <w:rFonts w:ascii="Times New Roman" w:eastAsia="TimesNewRomanPSMT" w:hAnsi="Times New Roman" w:cs="Times New Roman"/>
          <w:color w:val="000000" w:themeColor="text1"/>
          <w:sz w:val="20"/>
          <w:szCs w:val="20"/>
          <w:lang w:val="ru-RU"/>
        </w:rPr>
        <w:lastRenderedPageBreak/>
        <w:t xml:space="preserve">версия Linux), Windows 10 </w:t>
      </w:r>
      <w:proofErr w:type="spellStart"/>
      <w:r w:rsidRPr="006E1D2F">
        <w:rPr>
          <w:rFonts w:ascii="Times New Roman" w:eastAsia="TimesNewRomanPSMT" w:hAnsi="Times New Roman" w:cs="Times New Roman"/>
          <w:color w:val="000000" w:themeColor="text1"/>
          <w:sz w:val="20"/>
          <w:szCs w:val="20"/>
          <w:lang w:val="ru-RU"/>
        </w:rPr>
        <w:t>IoT</w:t>
      </w:r>
      <w:proofErr w:type="spellEnd"/>
      <w:r w:rsidRPr="006E1D2F">
        <w:rPr>
          <w:rFonts w:ascii="Times New Roman" w:eastAsia="TimesNewRomanPSMT" w:hAnsi="Times New Roman" w:cs="Times New Roman"/>
          <w:color w:val="000000" w:themeColor="text1"/>
          <w:sz w:val="20"/>
          <w:szCs w:val="20"/>
          <w:lang w:val="ru-RU"/>
        </w:rPr>
        <w:t xml:space="preserve"> и другие, что делает его универсальным средством для разработки. </w:t>
      </w:r>
    </w:p>
    <w:p w14:paraId="2EF004B4" w14:textId="77777777" w:rsidR="001A6CAC" w:rsidRPr="006E1D2F" w:rsidRDefault="001A6CAC" w:rsidP="001A6CAC">
      <w:pPr>
        <w:pStyle w:val="ae"/>
        <w:tabs>
          <w:tab w:val="left" w:pos="360"/>
          <w:tab w:val="left" w:pos="720"/>
        </w:tabs>
        <w:autoSpaceDE w:val="0"/>
        <w:autoSpaceDN w:val="0"/>
        <w:spacing w:after="0" w:line="240" w:lineRule="auto"/>
        <w:ind w:left="425"/>
        <w:jc w:val="both"/>
        <w:rPr>
          <w:rFonts w:ascii="Times New Roman" w:eastAsia="TimesNewRomanPSMT" w:hAnsi="Times New Roman" w:cs="Times New Roman"/>
          <w:color w:val="000000"/>
          <w:sz w:val="20"/>
          <w:szCs w:val="20"/>
          <w:lang w:val="ru-RU"/>
        </w:rPr>
      </w:pPr>
    </w:p>
    <w:p w14:paraId="5C900E33" w14:textId="5A33F532" w:rsidR="0002613D" w:rsidRPr="006E1D2F" w:rsidRDefault="00D17B4E" w:rsidP="007A3733">
      <w:pPr>
        <w:pStyle w:val="ae"/>
        <w:tabs>
          <w:tab w:val="left" w:pos="360"/>
          <w:tab w:val="left" w:pos="720"/>
        </w:tabs>
        <w:autoSpaceDE w:val="0"/>
        <w:autoSpaceDN w:val="0"/>
        <w:spacing w:after="0" w:line="240" w:lineRule="auto"/>
        <w:ind w:left="0" w:firstLine="425"/>
        <w:jc w:val="center"/>
        <w:rPr>
          <w:rFonts w:ascii="Times New Roman" w:eastAsia="TimesNewRomanPSMT" w:hAnsi="Times New Roman" w:cs="Times New Roman"/>
          <w:color w:val="000000"/>
          <w:sz w:val="20"/>
          <w:szCs w:val="20"/>
          <w:lang w:val="ru-RU"/>
        </w:rPr>
      </w:pPr>
      <w:r w:rsidRPr="006E1D2F">
        <w:rPr>
          <w:rFonts w:ascii="Times New Roman" w:eastAsia="TimesNewRomanPSMT" w:hAnsi="Times New Roman" w:cs="Times New Roman"/>
          <w:noProof/>
          <w:color w:val="000000"/>
          <w:sz w:val="20"/>
          <w:szCs w:val="20"/>
          <w:lang w:val="ru-RU" w:eastAsia="ru-RU"/>
        </w:rPr>
        <w:drawing>
          <wp:inline distT="0" distB="0" distL="0" distR="0" wp14:anchorId="0453C024" wp14:editId="06F5A9B3">
            <wp:extent cx="2225964" cy="1416103"/>
            <wp:effectExtent l="0" t="0" r="317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5"/>
                    <pic:cNvPicPr/>
                  </pic:nvPicPr>
                  <pic:blipFill>
                    <a:blip r:embed="rId9"/>
                    <a:stretch>
                      <a:fillRect/>
                    </a:stretch>
                  </pic:blipFill>
                  <pic:spPr>
                    <a:xfrm>
                      <a:off x="0" y="0"/>
                      <a:ext cx="2266105" cy="1441640"/>
                    </a:xfrm>
                    <a:prstGeom prst="rect">
                      <a:avLst/>
                    </a:prstGeom>
                  </pic:spPr>
                </pic:pic>
              </a:graphicData>
            </a:graphic>
          </wp:inline>
        </w:drawing>
      </w:r>
    </w:p>
    <w:p w14:paraId="16525D5A" w14:textId="028CFCCC" w:rsidR="00BA3C0B" w:rsidRPr="006B1D2B" w:rsidRDefault="00BA3C0B" w:rsidP="007A3733">
      <w:pPr>
        <w:pStyle w:val="ae"/>
        <w:tabs>
          <w:tab w:val="left" w:pos="360"/>
          <w:tab w:val="left" w:pos="720"/>
        </w:tabs>
        <w:autoSpaceDE w:val="0"/>
        <w:autoSpaceDN w:val="0"/>
        <w:spacing w:after="0" w:line="240" w:lineRule="auto"/>
        <w:ind w:left="0" w:firstLine="425"/>
        <w:jc w:val="center"/>
        <w:rPr>
          <w:rFonts w:ascii="Times New Roman" w:eastAsia="TimesNewRomanPSMT" w:hAnsi="Times New Roman" w:cs="Times New Roman"/>
          <w:color w:val="000000"/>
          <w:sz w:val="18"/>
          <w:szCs w:val="18"/>
          <w:lang w:val="ru-RU"/>
        </w:rPr>
      </w:pPr>
      <w:r w:rsidRPr="006B1D2B">
        <w:rPr>
          <w:rFonts w:ascii="Times New Roman" w:eastAsia="TimesNewRomanPSMT" w:hAnsi="Times New Roman" w:cs="Times New Roman"/>
          <w:color w:val="000000"/>
          <w:sz w:val="18"/>
          <w:szCs w:val="18"/>
          <w:lang w:val="ru-RU"/>
        </w:rPr>
        <w:t xml:space="preserve">Рис.1. </w:t>
      </w:r>
      <w:proofErr w:type="spellStart"/>
      <w:r w:rsidR="005A3E58" w:rsidRPr="006B1D2B">
        <w:rPr>
          <w:rFonts w:ascii="Times New Roman" w:eastAsia="TimesNewRomanPSMT" w:hAnsi="Times New Roman" w:cs="Times New Roman"/>
          <w:color w:val="000000"/>
          <w:sz w:val="18"/>
          <w:szCs w:val="18"/>
          <w:lang w:val="ru-RU"/>
        </w:rPr>
        <w:t>Raspberry</w:t>
      </w:r>
      <w:proofErr w:type="spellEnd"/>
      <w:r w:rsidR="005A3E58" w:rsidRPr="006B1D2B">
        <w:rPr>
          <w:rFonts w:ascii="Times New Roman" w:eastAsia="TimesNewRomanPSMT" w:hAnsi="Times New Roman" w:cs="Times New Roman"/>
          <w:color w:val="000000"/>
          <w:sz w:val="18"/>
          <w:szCs w:val="18"/>
          <w:lang w:val="ru-RU"/>
        </w:rPr>
        <w:t xml:space="preserve"> </w:t>
      </w:r>
      <w:proofErr w:type="spellStart"/>
      <w:r w:rsidR="005A3E58" w:rsidRPr="006B1D2B">
        <w:rPr>
          <w:rFonts w:ascii="Times New Roman" w:eastAsia="TimesNewRomanPSMT" w:hAnsi="Times New Roman" w:cs="Times New Roman"/>
          <w:color w:val="000000"/>
          <w:sz w:val="18"/>
          <w:szCs w:val="18"/>
          <w:lang w:val="ru-RU"/>
        </w:rPr>
        <w:t>Pi</w:t>
      </w:r>
      <w:proofErr w:type="spellEnd"/>
      <w:r w:rsidR="005A3E58" w:rsidRPr="006B1D2B">
        <w:rPr>
          <w:rFonts w:ascii="Times New Roman" w:eastAsia="TimesNewRomanPSMT" w:hAnsi="Times New Roman" w:cs="Times New Roman"/>
          <w:color w:val="000000"/>
          <w:sz w:val="18"/>
          <w:szCs w:val="18"/>
          <w:lang w:val="ru-RU"/>
        </w:rPr>
        <w:t xml:space="preserve"> 3 </w:t>
      </w:r>
      <w:r w:rsidR="005A3E58" w:rsidRPr="006B1D2B">
        <w:rPr>
          <w:rFonts w:ascii="Times New Roman" w:eastAsia="TimesNewRomanPSMT" w:hAnsi="Times New Roman" w:cs="Times New Roman"/>
          <w:color w:val="000000"/>
          <w:sz w:val="18"/>
          <w:szCs w:val="18"/>
        </w:rPr>
        <w:t>B</w:t>
      </w:r>
      <w:r w:rsidR="005A3E58" w:rsidRPr="001A6CAC">
        <w:rPr>
          <w:rFonts w:ascii="Times New Roman" w:eastAsia="TimesNewRomanPSMT" w:hAnsi="Times New Roman" w:cs="Times New Roman"/>
          <w:color w:val="000000"/>
          <w:sz w:val="18"/>
          <w:szCs w:val="18"/>
          <w:lang w:val="ru-RU"/>
        </w:rPr>
        <w:t>+</w:t>
      </w:r>
    </w:p>
    <w:p w14:paraId="3193C5D5" w14:textId="6AFC5D3B" w:rsidR="005436E1" w:rsidRPr="006E1D2F" w:rsidRDefault="00AE062C" w:rsidP="007A3733">
      <w:pPr>
        <w:autoSpaceDE w:val="0"/>
        <w:autoSpaceDN w:val="0"/>
        <w:spacing w:after="0" w:line="240" w:lineRule="auto"/>
        <w:ind w:firstLine="425"/>
        <w:jc w:val="both"/>
        <w:rPr>
          <w:rFonts w:ascii="Times New Roman" w:eastAsia="TimesNewRomanPS" w:hAnsi="Times New Roman" w:cs="Times New Roman"/>
          <w:b/>
          <w:color w:val="000000" w:themeColor="text1"/>
          <w:sz w:val="20"/>
          <w:szCs w:val="20"/>
          <w:lang w:val="ru-RU"/>
        </w:rPr>
      </w:pPr>
      <w:bookmarkStart w:id="1" w:name="_Toc198678840"/>
      <w:r>
        <w:rPr>
          <w:rStyle w:val="22"/>
          <w:rFonts w:cs="Times New Roman"/>
          <w:sz w:val="20"/>
          <w:szCs w:val="20"/>
          <w:lang w:val="ru-RU"/>
        </w:rPr>
        <w:t>2.</w:t>
      </w:r>
      <w:r w:rsidR="00F71642" w:rsidRPr="006E1D2F">
        <w:rPr>
          <w:rStyle w:val="22"/>
          <w:rFonts w:cs="Times New Roman"/>
          <w:sz w:val="20"/>
          <w:szCs w:val="20"/>
          <w:lang w:val="ru-RU"/>
        </w:rPr>
        <w:t xml:space="preserve"> Необходимые библиотеки и среды разработки для программы.</w:t>
      </w:r>
      <w:bookmarkEnd w:id="1"/>
      <w:r w:rsidR="00F71642" w:rsidRPr="006E1D2F">
        <w:rPr>
          <w:rStyle w:val="22"/>
          <w:rFonts w:cs="Times New Roman"/>
          <w:sz w:val="20"/>
          <w:szCs w:val="20"/>
          <w:lang w:val="ru-RU"/>
        </w:rPr>
        <w:t xml:space="preserve"> </w:t>
      </w:r>
      <w:r w:rsidR="00F71642" w:rsidRPr="006E1D2F">
        <w:rPr>
          <w:rFonts w:ascii="Times New Roman" w:eastAsia="TimesNewRomanPS" w:hAnsi="Times New Roman" w:cs="Times New Roman"/>
          <w:b/>
          <w:color w:val="000000" w:themeColor="text1"/>
          <w:sz w:val="20"/>
          <w:szCs w:val="20"/>
          <w:lang w:val="ru-RU"/>
        </w:rPr>
        <w:t xml:space="preserve">Изначально были использованы: </w:t>
      </w:r>
    </w:p>
    <w:p w14:paraId="02412728" w14:textId="77777777" w:rsidR="005436E1" w:rsidRPr="006E1D2F" w:rsidRDefault="00F71642" w:rsidP="007A3733">
      <w:pPr>
        <w:autoSpaceDE w:val="0"/>
        <w:autoSpaceDN w:val="0"/>
        <w:spacing w:after="0" w:line="240" w:lineRule="auto"/>
        <w:ind w:firstLine="425"/>
        <w:jc w:val="both"/>
        <w:rPr>
          <w:rFonts w:ascii="Times New Roman" w:eastAsia="TimesNewRomanPSMT" w:hAnsi="Times New Roman" w:cs="Times New Roman"/>
          <w:color w:val="000000" w:themeColor="text1"/>
          <w:sz w:val="20"/>
          <w:szCs w:val="20"/>
          <w:lang w:val="ru-RU"/>
        </w:rPr>
      </w:pPr>
      <w:r w:rsidRPr="006E1D2F">
        <w:rPr>
          <w:rFonts w:ascii="Times New Roman" w:eastAsia="TimesNewRomanPS" w:hAnsi="Times New Roman" w:cs="Times New Roman"/>
          <w:b/>
          <w:color w:val="000000" w:themeColor="text1"/>
          <w:sz w:val="20"/>
          <w:szCs w:val="20"/>
        </w:rPr>
        <w:t>Python</w:t>
      </w:r>
      <w:r w:rsidRPr="006E1D2F">
        <w:rPr>
          <w:rFonts w:ascii="Times New Roman" w:eastAsia="TimesNewRomanPSMT" w:hAnsi="Times New Roman" w:cs="Times New Roman"/>
          <w:color w:val="000000" w:themeColor="text1"/>
          <w:sz w:val="20"/>
          <w:szCs w:val="20"/>
          <w:lang w:val="ru-RU"/>
        </w:rPr>
        <w:t xml:space="preserve"> — универсальный язык программирования, который востребован в разных сферах, от аналитики данных и машинного обучения до веб-разработки и </w:t>
      </w:r>
      <w:proofErr w:type="spellStart"/>
      <w:r w:rsidRPr="006E1D2F">
        <w:rPr>
          <w:rFonts w:ascii="Times New Roman" w:eastAsia="TimesNewRomanPSMT" w:hAnsi="Times New Roman" w:cs="Times New Roman"/>
          <w:color w:val="000000" w:themeColor="text1"/>
          <w:sz w:val="20"/>
          <w:szCs w:val="20"/>
          <w:lang w:val="ru-RU"/>
        </w:rPr>
        <w:t>алготрейдинга</w:t>
      </w:r>
      <w:proofErr w:type="spellEnd"/>
      <w:r w:rsidRPr="006E1D2F">
        <w:rPr>
          <w:rFonts w:ascii="Times New Roman" w:eastAsia="TimesNewRomanPSMT" w:hAnsi="Times New Roman" w:cs="Times New Roman"/>
          <w:color w:val="000000" w:themeColor="text1"/>
          <w:sz w:val="20"/>
          <w:szCs w:val="20"/>
          <w:lang w:val="ru-RU"/>
        </w:rPr>
        <w:t xml:space="preserve">. </w:t>
      </w:r>
    </w:p>
    <w:p w14:paraId="6CD620F6" w14:textId="147A9EF7" w:rsidR="005436E1" w:rsidRPr="006E1D2F" w:rsidRDefault="00F71642" w:rsidP="007A3733">
      <w:pPr>
        <w:autoSpaceDE w:val="0"/>
        <w:autoSpaceDN w:val="0"/>
        <w:spacing w:after="0" w:line="240" w:lineRule="auto"/>
        <w:ind w:firstLine="425"/>
        <w:jc w:val="both"/>
        <w:rPr>
          <w:rFonts w:ascii="Times New Roman" w:eastAsia="TimesNewRomanPSMT" w:hAnsi="Times New Roman" w:cs="Times New Roman"/>
          <w:color w:val="000000" w:themeColor="text1"/>
          <w:sz w:val="20"/>
          <w:szCs w:val="20"/>
          <w:lang w:val="ru-RU"/>
        </w:rPr>
      </w:pPr>
      <w:r w:rsidRPr="006E1D2F">
        <w:rPr>
          <w:rFonts w:ascii="Times New Roman" w:eastAsia="TimesNewRomanPS" w:hAnsi="Times New Roman" w:cs="Times New Roman"/>
          <w:b/>
          <w:color w:val="000000" w:themeColor="text1"/>
          <w:sz w:val="20"/>
          <w:szCs w:val="20"/>
        </w:rPr>
        <w:t>Pip</w:t>
      </w:r>
      <w:r w:rsidRPr="006E1D2F">
        <w:rPr>
          <w:rFonts w:ascii="Times New Roman" w:eastAsia="TimesNewRomanPS" w:hAnsi="Times New Roman" w:cs="Times New Roman"/>
          <w:b/>
          <w:color w:val="000000" w:themeColor="text1"/>
          <w:sz w:val="20"/>
          <w:szCs w:val="20"/>
          <w:lang w:val="ru-RU"/>
        </w:rPr>
        <w:t xml:space="preserve"> (</w:t>
      </w:r>
      <w:r w:rsidRPr="006E1D2F">
        <w:rPr>
          <w:rFonts w:ascii="Times New Roman" w:eastAsia="TimesNewRomanPS" w:hAnsi="Times New Roman" w:cs="Times New Roman"/>
          <w:b/>
          <w:color w:val="000000" w:themeColor="text1"/>
          <w:sz w:val="20"/>
          <w:szCs w:val="20"/>
        </w:rPr>
        <w:t>Python</w:t>
      </w:r>
      <w:r w:rsidRPr="006E1D2F">
        <w:rPr>
          <w:rFonts w:ascii="Times New Roman" w:eastAsia="TimesNewRomanPS" w:hAnsi="Times New Roman" w:cs="Times New Roman"/>
          <w:b/>
          <w:color w:val="000000" w:themeColor="text1"/>
          <w:sz w:val="20"/>
          <w:szCs w:val="20"/>
          <w:lang w:val="ru-RU"/>
        </w:rPr>
        <w:t xml:space="preserve"> </w:t>
      </w:r>
      <w:r w:rsidRPr="006E1D2F">
        <w:rPr>
          <w:rFonts w:ascii="Times New Roman" w:eastAsia="TimesNewRomanPS" w:hAnsi="Times New Roman" w:cs="Times New Roman"/>
          <w:b/>
          <w:color w:val="000000" w:themeColor="text1"/>
          <w:sz w:val="20"/>
          <w:szCs w:val="20"/>
        </w:rPr>
        <w:t>Package</w:t>
      </w:r>
      <w:r w:rsidRPr="006E1D2F">
        <w:rPr>
          <w:rFonts w:ascii="Times New Roman" w:eastAsia="TimesNewRomanPS" w:hAnsi="Times New Roman" w:cs="Times New Roman"/>
          <w:b/>
          <w:color w:val="000000" w:themeColor="text1"/>
          <w:sz w:val="20"/>
          <w:szCs w:val="20"/>
          <w:lang w:val="ru-RU"/>
        </w:rPr>
        <w:t xml:space="preserve"> </w:t>
      </w:r>
      <w:r w:rsidRPr="006E1D2F">
        <w:rPr>
          <w:rFonts w:ascii="Times New Roman" w:eastAsia="TimesNewRomanPS" w:hAnsi="Times New Roman" w:cs="Times New Roman"/>
          <w:b/>
          <w:color w:val="000000" w:themeColor="text1"/>
          <w:sz w:val="20"/>
          <w:szCs w:val="20"/>
        </w:rPr>
        <w:t>Installer</w:t>
      </w:r>
      <w:r w:rsidRPr="006E1D2F">
        <w:rPr>
          <w:rFonts w:ascii="Times New Roman" w:eastAsia="TimesNewRomanPS" w:hAnsi="Times New Roman" w:cs="Times New Roman"/>
          <w:b/>
          <w:color w:val="000000" w:themeColor="text1"/>
          <w:sz w:val="20"/>
          <w:szCs w:val="20"/>
          <w:lang w:val="ru-RU"/>
        </w:rPr>
        <w:t>)</w:t>
      </w:r>
      <w:r w:rsidRPr="006E1D2F">
        <w:rPr>
          <w:rFonts w:ascii="Times New Roman" w:eastAsia="TimesNewRomanPSMT" w:hAnsi="Times New Roman" w:cs="Times New Roman"/>
          <w:color w:val="000000" w:themeColor="text1"/>
          <w:sz w:val="20"/>
          <w:szCs w:val="20"/>
          <w:lang w:val="ru-RU"/>
        </w:rPr>
        <w:t xml:space="preserve"> — менеджер пакетов для установки и управления библиотеками и зависимостями в </w:t>
      </w:r>
      <w:r w:rsidRPr="006E1D2F">
        <w:rPr>
          <w:rFonts w:ascii="Times New Roman" w:eastAsia="TimesNewRomanPSMT" w:hAnsi="Times New Roman" w:cs="Times New Roman"/>
          <w:color w:val="000000" w:themeColor="text1"/>
          <w:sz w:val="20"/>
          <w:szCs w:val="20"/>
        </w:rPr>
        <w:t>Python</w:t>
      </w:r>
      <w:r w:rsidRPr="006E1D2F">
        <w:rPr>
          <w:rFonts w:ascii="Times New Roman" w:eastAsia="TimesNewRomanPSMT" w:hAnsi="Times New Roman" w:cs="Times New Roman"/>
          <w:color w:val="000000" w:themeColor="text1"/>
          <w:sz w:val="20"/>
          <w:szCs w:val="20"/>
          <w:lang w:val="ru-RU"/>
        </w:rPr>
        <w:t xml:space="preserve">. С его помощью можно быстро устанавливать пакеты из центрального источника, как правило, из </w:t>
      </w:r>
      <w:r w:rsidRPr="006E1D2F">
        <w:rPr>
          <w:rFonts w:ascii="Times New Roman" w:eastAsia="TimesNewRomanPSMT" w:hAnsi="Times New Roman" w:cs="Times New Roman"/>
          <w:color w:val="000000" w:themeColor="text1"/>
          <w:sz w:val="20"/>
          <w:szCs w:val="20"/>
        </w:rPr>
        <w:t>Python</w:t>
      </w:r>
      <w:r w:rsidRPr="006E1D2F">
        <w:rPr>
          <w:rFonts w:ascii="Times New Roman" w:eastAsia="TimesNewRomanPSMT" w:hAnsi="Times New Roman" w:cs="Times New Roman"/>
          <w:color w:val="000000" w:themeColor="text1"/>
          <w:sz w:val="20"/>
          <w:szCs w:val="20"/>
          <w:lang w:val="ru-RU"/>
        </w:rPr>
        <w:t xml:space="preserve"> </w:t>
      </w:r>
      <w:r w:rsidRPr="006E1D2F">
        <w:rPr>
          <w:rFonts w:ascii="Times New Roman" w:eastAsia="TimesNewRomanPSMT" w:hAnsi="Times New Roman" w:cs="Times New Roman"/>
          <w:color w:val="000000" w:themeColor="text1"/>
          <w:sz w:val="20"/>
          <w:szCs w:val="20"/>
        </w:rPr>
        <w:t>Package</w:t>
      </w:r>
      <w:r w:rsidRPr="006E1D2F">
        <w:rPr>
          <w:rFonts w:ascii="Times New Roman" w:eastAsia="TimesNewRomanPSMT" w:hAnsi="Times New Roman" w:cs="Times New Roman"/>
          <w:color w:val="000000" w:themeColor="text1"/>
          <w:sz w:val="20"/>
          <w:szCs w:val="20"/>
          <w:lang w:val="ru-RU"/>
        </w:rPr>
        <w:t xml:space="preserve"> </w:t>
      </w:r>
      <w:r w:rsidRPr="006E1D2F">
        <w:rPr>
          <w:rFonts w:ascii="Times New Roman" w:eastAsia="TimesNewRomanPSMT" w:hAnsi="Times New Roman" w:cs="Times New Roman"/>
          <w:color w:val="000000" w:themeColor="text1"/>
          <w:sz w:val="20"/>
          <w:szCs w:val="20"/>
        </w:rPr>
        <w:t>Index</w:t>
      </w:r>
      <w:r w:rsidRPr="006E1D2F">
        <w:rPr>
          <w:rFonts w:ascii="Times New Roman" w:eastAsia="TimesNewRomanPSMT" w:hAnsi="Times New Roman" w:cs="Times New Roman"/>
          <w:color w:val="000000" w:themeColor="text1"/>
          <w:sz w:val="20"/>
          <w:szCs w:val="20"/>
          <w:lang w:val="ru-RU"/>
        </w:rPr>
        <w:t xml:space="preserve"> (</w:t>
      </w:r>
      <w:proofErr w:type="spellStart"/>
      <w:r w:rsidRPr="006E1D2F">
        <w:rPr>
          <w:rFonts w:ascii="Times New Roman" w:eastAsia="TimesNewRomanPSMT" w:hAnsi="Times New Roman" w:cs="Times New Roman"/>
          <w:color w:val="000000" w:themeColor="text1"/>
          <w:sz w:val="20"/>
          <w:szCs w:val="20"/>
        </w:rPr>
        <w:t>PyPI</w:t>
      </w:r>
      <w:proofErr w:type="spellEnd"/>
      <w:r w:rsidRPr="006E1D2F">
        <w:rPr>
          <w:rFonts w:ascii="Times New Roman" w:eastAsia="TimesNewRomanPSMT" w:hAnsi="Times New Roman" w:cs="Times New Roman"/>
          <w:color w:val="000000" w:themeColor="text1"/>
          <w:sz w:val="20"/>
          <w:szCs w:val="20"/>
          <w:lang w:val="ru-RU"/>
        </w:rPr>
        <w:t xml:space="preserve">). </w:t>
      </w:r>
    </w:p>
    <w:p w14:paraId="5B7DC36D" w14:textId="197BFD1D" w:rsidR="00415885" w:rsidRPr="006E1D2F" w:rsidRDefault="00F71642" w:rsidP="001A6CAC">
      <w:pPr>
        <w:autoSpaceDE w:val="0"/>
        <w:autoSpaceDN w:val="0"/>
        <w:spacing w:after="0" w:line="240" w:lineRule="auto"/>
        <w:ind w:firstLine="425"/>
        <w:jc w:val="both"/>
        <w:rPr>
          <w:rFonts w:ascii="Times New Roman" w:eastAsia="TimesNewRomanPSMT" w:hAnsi="Times New Roman" w:cs="Times New Roman"/>
          <w:color w:val="000000" w:themeColor="text1"/>
          <w:sz w:val="20"/>
          <w:szCs w:val="20"/>
          <w:lang w:val="ru-RU"/>
        </w:rPr>
      </w:pPr>
      <w:r w:rsidRPr="006E1D2F">
        <w:rPr>
          <w:rFonts w:ascii="Times New Roman" w:eastAsia="TimesNewRomanPS" w:hAnsi="Times New Roman" w:cs="Times New Roman"/>
          <w:b/>
          <w:color w:val="000000" w:themeColor="text1"/>
          <w:sz w:val="20"/>
          <w:szCs w:val="20"/>
        </w:rPr>
        <w:t>OpenCV</w:t>
      </w:r>
      <w:r w:rsidRPr="006E1D2F">
        <w:rPr>
          <w:rFonts w:ascii="Times New Roman" w:eastAsia="TimesNewRomanPS" w:hAnsi="Times New Roman" w:cs="Times New Roman"/>
          <w:b/>
          <w:color w:val="000000" w:themeColor="text1"/>
          <w:sz w:val="20"/>
          <w:szCs w:val="20"/>
          <w:lang w:val="ru-RU"/>
        </w:rPr>
        <w:t xml:space="preserve"> (</w:t>
      </w:r>
      <w:r w:rsidRPr="006E1D2F">
        <w:rPr>
          <w:rFonts w:ascii="Times New Roman" w:eastAsia="TimesNewRomanPS" w:hAnsi="Times New Roman" w:cs="Times New Roman"/>
          <w:b/>
          <w:color w:val="000000" w:themeColor="text1"/>
          <w:sz w:val="20"/>
          <w:szCs w:val="20"/>
        </w:rPr>
        <w:t>Open</w:t>
      </w:r>
      <w:r w:rsidR="004104BE" w:rsidRPr="006E1D2F">
        <w:rPr>
          <w:rFonts w:ascii="Times New Roman" w:eastAsia="TimesNewRomanPS" w:hAnsi="Times New Roman" w:cs="Times New Roman"/>
          <w:b/>
          <w:color w:val="000000" w:themeColor="text1"/>
          <w:sz w:val="20"/>
          <w:szCs w:val="20"/>
          <w:lang w:val="ru-RU"/>
        </w:rPr>
        <w:t xml:space="preserve"> </w:t>
      </w:r>
      <w:r w:rsidRPr="006E1D2F">
        <w:rPr>
          <w:rFonts w:ascii="Times New Roman" w:eastAsia="TimesNewRomanPS" w:hAnsi="Times New Roman" w:cs="Times New Roman"/>
          <w:b/>
          <w:color w:val="000000" w:themeColor="text1"/>
          <w:sz w:val="20"/>
          <w:szCs w:val="20"/>
        </w:rPr>
        <w:t>Source</w:t>
      </w:r>
      <w:r w:rsidRPr="006E1D2F">
        <w:rPr>
          <w:rFonts w:ascii="Times New Roman" w:eastAsia="TimesNewRomanPS" w:hAnsi="Times New Roman" w:cs="Times New Roman"/>
          <w:b/>
          <w:color w:val="000000" w:themeColor="text1"/>
          <w:sz w:val="20"/>
          <w:szCs w:val="20"/>
          <w:lang w:val="ru-RU"/>
        </w:rPr>
        <w:t xml:space="preserve"> </w:t>
      </w:r>
      <w:r w:rsidRPr="006E1D2F">
        <w:rPr>
          <w:rFonts w:ascii="Times New Roman" w:eastAsia="TimesNewRomanPS" w:hAnsi="Times New Roman" w:cs="Times New Roman"/>
          <w:b/>
          <w:color w:val="000000" w:themeColor="text1"/>
          <w:sz w:val="20"/>
          <w:szCs w:val="20"/>
        </w:rPr>
        <w:t>Computer</w:t>
      </w:r>
      <w:r w:rsidRPr="006E1D2F">
        <w:rPr>
          <w:rFonts w:ascii="Times New Roman" w:eastAsia="TimesNewRomanPS" w:hAnsi="Times New Roman" w:cs="Times New Roman"/>
          <w:b/>
          <w:color w:val="000000" w:themeColor="text1"/>
          <w:sz w:val="20"/>
          <w:szCs w:val="20"/>
          <w:lang w:val="ru-RU"/>
        </w:rPr>
        <w:t xml:space="preserve"> </w:t>
      </w:r>
      <w:r w:rsidRPr="006E1D2F">
        <w:rPr>
          <w:rFonts w:ascii="Times New Roman" w:eastAsia="TimesNewRomanPS" w:hAnsi="Times New Roman" w:cs="Times New Roman"/>
          <w:b/>
          <w:color w:val="000000" w:themeColor="text1"/>
          <w:sz w:val="20"/>
          <w:szCs w:val="20"/>
        </w:rPr>
        <w:t>Vision</w:t>
      </w:r>
      <w:r w:rsidRPr="006E1D2F">
        <w:rPr>
          <w:rFonts w:ascii="Times New Roman" w:eastAsia="TimesNewRomanPS" w:hAnsi="Times New Roman" w:cs="Times New Roman"/>
          <w:b/>
          <w:color w:val="000000" w:themeColor="text1"/>
          <w:sz w:val="20"/>
          <w:szCs w:val="20"/>
          <w:lang w:val="ru-RU"/>
        </w:rPr>
        <w:t xml:space="preserve"> </w:t>
      </w:r>
      <w:r w:rsidRPr="006E1D2F">
        <w:rPr>
          <w:rFonts w:ascii="Times New Roman" w:eastAsia="TimesNewRomanPS" w:hAnsi="Times New Roman" w:cs="Times New Roman"/>
          <w:b/>
          <w:color w:val="000000" w:themeColor="text1"/>
          <w:sz w:val="20"/>
          <w:szCs w:val="20"/>
        </w:rPr>
        <w:t>Library</w:t>
      </w:r>
      <w:r w:rsidRPr="006E1D2F">
        <w:rPr>
          <w:rFonts w:ascii="Times New Roman" w:eastAsia="TimesNewRomanPS" w:hAnsi="Times New Roman" w:cs="Times New Roman"/>
          <w:b/>
          <w:color w:val="000000" w:themeColor="text1"/>
          <w:sz w:val="20"/>
          <w:szCs w:val="20"/>
          <w:lang w:val="ru-RU"/>
        </w:rPr>
        <w:t>)</w:t>
      </w:r>
      <w:r w:rsidRPr="006E1D2F">
        <w:rPr>
          <w:rFonts w:ascii="Times New Roman" w:eastAsia="TimesNewRomanPSMT" w:hAnsi="Times New Roman" w:cs="Times New Roman"/>
          <w:color w:val="000000" w:themeColor="text1"/>
          <w:sz w:val="20"/>
          <w:szCs w:val="20"/>
          <w:lang w:val="ru-RU"/>
        </w:rPr>
        <w:t xml:space="preserve"> —</w:t>
      </w:r>
      <w:r w:rsidR="008C576A" w:rsidRPr="006E1D2F">
        <w:rPr>
          <w:rFonts w:ascii="Times New Roman" w:eastAsia="TimesNewRomanPSMT" w:hAnsi="Times New Roman" w:cs="Times New Roman"/>
          <w:color w:val="000000" w:themeColor="text1"/>
          <w:sz w:val="20"/>
          <w:szCs w:val="20"/>
          <w:lang w:val="ru-RU"/>
        </w:rPr>
        <w:t xml:space="preserve"> </w:t>
      </w:r>
      <w:r w:rsidRPr="006E1D2F">
        <w:rPr>
          <w:rFonts w:ascii="Times New Roman" w:eastAsia="TimesNewRomanPSMT" w:hAnsi="Times New Roman" w:cs="Times New Roman"/>
          <w:color w:val="000000" w:themeColor="text1"/>
          <w:sz w:val="20"/>
          <w:szCs w:val="20"/>
          <w:lang w:val="ru-RU"/>
        </w:rPr>
        <w:t xml:space="preserve">открытая библиотека для работы с алгоритмами компьютерного зрения, машинным обучением и обработкой изображений.  Библиотека включает в себя более 2500 алгоритмов для обработки изображений и видео. </w:t>
      </w:r>
    </w:p>
    <w:p w14:paraId="0D998CDC" w14:textId="74EDCB5C" w:rsidR="005436E1" w:rsidRPr="006E1D2F" w:rsidRDefault="00F71642" w:rsidP="007A3733">
      <w:pPr>
        <w:autoSpaceDE w:val="0"/>
        <w:autoSpaceDN w:val="0"/>
        <w:spacing w:after="0" w:line="240" w:lineRule="auto"/>
        <w:ind w:firstLine="425"/>
        <w:jc w:val="both"/>
        <w:rPr>
          <w:rFonts w:ascii="Times New Roman" w:eastAsia="TimesNewRomanPSMT" w:hAnsi="Times New Roman" w:cs="Times New Roman"/>
          <w:color w:val="000000" w:themeColor="text1"/>
          <w:sz w:val="20"/>
          <w:szCs w:val="20"/>
          <w:lang w:val="ru-RU"/>
        </w:rPr>
      </w:pPr>
      <w:r w:rsidRPr="006E1D2F">
        <w:rPr>
          <w:rFonts w:ascii="Times New Roman" w:eastAsia="TimesNewRomanPS" w:hAnsi="Times New Roman" w:cs="Times New Roman"/>
          <w:b/>
          <w:color w:val="000000" w:themeColor="text1"/>
          <w:sz w:val="20"/>
          <w:szCs w:val="20"/>
        </w:rPr>
        <w:t>NumPy</w:t>
      </w:r>
      <w:r w:rsidRPr="006E1D2F">
        <w:rPr>
          <w:rFonts w:ascii="Times New Roman" w:eastAsia="TimesNewRomanPS" w:hAnsi="Times New Roman" w:cs="Times New Roman"/>
          <w:b/>
          <w:color w:val="000000" w:themeColor="text1"/>
          <w:sz w:val="20"/>
          <w:szCs w:val="20"/>
          <w:lang w:val="ru-RU"/>
        </w:rPr>
        <w:t xml:space="preserve"> (</w:t>
      </w:r>
      <w:r w:rsidRPr="006E1D2F">
        <w:rPr>
          <w:rFonts w:ascii="Times New Roman" w:eastAsia="TimesNewRomanPS" w:hAnsi="Times New Roman" w:cs="Times New Roman"/>
          <w:b/>
          <w:color w:val="000000" w:themeColor="text1"/>
          <w:sz w:val="20"/>
          <w:szCs w:val="20"/>
        </w:rPr>
        <w:t>Numerical</w:t>
      </w:r>
      <w:r w:rsidRPr="006E1D2F">
        <w:rPr>
          <w:rFonts w:ascii="Times New Roman" w:eastAsia="TimesNewRomanPS" w:hAnsi="Times New Roman" w:cs="Times New Roman"/>
          <w:b/>
          <w:color w:val="000000" w:themeColor="text1"/>
          <w:sz w:val="20"/>
          <w:szCs w:val="20"/>
          <w:lang w:val="ru-RU"/>
        </w:rPr>
        <w:t xml:space="preserve"> </w:t>
      </w:r>
      <w:r w:rsidRPr="006E1D2F">
        <w:rPr>
          <w:rFonts w:ascii="Times New Roman" w:eastAsia="TimesNewRomanPS" w:hAnsi="Times New Roman" w:cs="Times New Roman"/>
          <w:b/>
          <w:color w:val="000000" w:themeColor="text1"/>
          <w:sz w:val="20"/>
          <w:szCs w:val="20"/>
        </w:rPr>
        <w:t>Python</w:t>
      </w:r>
      <w:r w:rsidRPr="006E1D2F">
        <w:rPr>
          <w:rFonts w:ascii="Times New Roman" w:eastAsia="TimesNewRomanPS" w:hAnsi="Times New Roman" w:cs="Times New Roman"/>
          <w:b/>
          <w:color w:val="000000" w:themeColor="text1"/>
          <w:sz w:val="20"/>
          <w:szCs w:val="20"/>
          <w:lang w:val="ru-RU"/>
        </w:rPr>
        <w:t xml:space="preserve"> </w:t>
      </w:r>
      <w:r w:rsidRPr="006E1D2F">
        <w:rPr>
          <w:rFonts w:ascii="Times New Roman" w:eastAsia="TimesNewRomanPS" w:hAnsi="Times New Roman" w:cs="Times New Roman"/>
          <w:b/>
          <w:color w:val="000000" w:themeColor="text1"/>
          <w:sz w:val="20"/>
          <w:szCs w:val="20"/>
        </w:rPr>
        <w:t>extensions</w:t>
      </w:r>
      <w:r w:rsidRPr="006E1D2F">
        <w:rPr>
          <w:rFonts w:ascii="Times New Roman" w:eastAsia="TimesNewRomanPS" w:hAnsi="Times New Roman" w:cs="Times New Roman"/>
          <w:b/>
          <w:color w:val="000000" w:themeColor="text1"/>
          <w:sz w:val="20"/>
          <w:szCs w:val="20"/>
          <w:lang w:val="ru-RU"/>
        </w:rPr>
        <w:t xml:space="preserve">) </w:t>
      </w:r>
      <w:r w:rsidRPr="006E1D2F">
        <w:rPr>
          <w:rFonts w:ascii="Times New Roman" w:eastAsia="TimesNewRomanPSMT" w:hAnsi="Times New Roman" w:cs="Times New Roman"/>
          <w:color w:val="000000" w:themeColor="text1"/>
          <w:sz w:val="20"/>
          <w:szCs w:val="20"/>
          <w:lang w:val="ru-RU"/>
        </w:rPr>
        <w:t xml:space="preserve">— библиотека </w:t>
      </w:r>
      <w:r w:rsidRPr="006E1D2F">
        <w:rPr>
          <w:rFonts w:ascii="Times New Roman" w:eastAsia="TimesNewRomanPSMT" w:hAnsi="Times New Roman" w:cs="Times New Roman"/>
          <w:color w:val="000000" w:themeColor="text1"/>
          <w:sz w:val="20"/>
          <w:szCs w:val="20"/>
        </w:rPr>
        <w:t>Python</w:t>
      </w:r>
      <w:r w:rsidRPr="006E1D2F">
        <w:rPr>
          <w:rFonts w:ascii="Times New Roman" w:eastAsia="TimesNewRomanPSMT" w:hAnsi="Times New Roman" w:cs="Times New Roman"/>
          <w:color w:val="000000" w:themeColor="text1"/>
          <w:sz w:val="20"/>
          <w:szCs w:val="20"/>
          <w:lang w:val="ru-RU"/>
        </w:rPr>
        <w:t xml:space="preserve">, которая упрощает работу с массивами данных. Она позволяет выполнять с этими данными сложные математические операции быстрее, чем со стандартными инструментами </w:t>
      </w:r>
      <w:r w:rsidRPr="006E1D2F">
        <w:rPr>
          <w:rFonts w:ascii="Times New Roman" w:eastAsia="TimesNewRomanPSMT" w:hAnsi="Times New Roman" w:cs="Times New Roman"/>
          <w:color w:val="000000" w:themeColor="text1"/>
          <w:sz w:val="20"/>
          <w:szCs w:val="20"/>
        </w:rPr>
        <w:t>Python</w:t>
      </w:r>
      <w:r w:rsidRPr="006E1D2F">
        <w:rPr>
          <w:rFonts w:ascii="Times New Roman" w:eastAsia="TimesNewRomanPSMT" w:hAnsi="Times New Roman" w:cs="Times New Roman"/>
          <w:color w:val="000000" w:themeColor="text1"/>
          <w:sz w:val="20"/>
          <w:szCs w:val="20"/>
          <w:lang w:val="ru-RU"/>
        </w:rPr>
        <w:t xml:space="preserve">. </w:t>
      </w:r>
    </w:p>
    <w:p w14:paraId="1C120CE9" w14:textId="0450626D" w:rsidR="005436E1" w:rsidRPr="006E1D2F" w:rsidRDefault="00F71642" w:rsidP="007A3733">
      <w:pPr>
        <w:autoSpaceDE w:val="0"/>
        <w:autoSpaceDN w:val="0"/>
        <w:spacing w:after="0" w:line="240" w:lineRule="auto"/>
        <w:ind w:firstLine="425"/>
        <w:jc w:val="both"/>
        <w:rPr>
          <w:rFonts w:ascii="Times New Roman" w:eastAsia="TimesNewRomanPSMT" w:hAnsi="Times New Roman" w:cs="Times New Roman"/>
          <w:color w:val="000000" w:themeColor="text1"/>
          <w:sz w:val="20"/>
          <w:szCs w:val="20"/>
          <w:lang w:val="ru-RU"/>
        </w:rPr>
      </w:pPr>
      <w:proofErr w:type="spellStart"/>
      <w:r w:rsidRPr="006E1D2F">
        <w:rPr>
          <w:rFonts w:ascii="Times New Roman" w:eastAsia="TimesNewRomanPS" w:hAnsi="Times New Roman" w:cs="Times New Roman"/>
          <w:b/>
          <w:color w:val="000000" w:themeColor="text1"/>
          <w:sz w:val="20"/>
          <w:szCs w:val="20"/>
        </w:rPr>
        <w:t>Imutils</w:t>
      </w:r>
      <w:proofErr w:type="spellEnd"/>
      <w:r w:rsidRPr="006E1D2F">
        <w:rPr>
          <w:rFonts w:ascii="Times New Roman" w:eastAsia="TimesNewRomanPSMT" w:hAnsi="Times New Roman" w:cs="Times New Roman"/>
          <w:color w:val="000000" w:themeColor="text1"/>
          <w:sz w:val="20"/>
          <w:szCs w:val="20"/>
          <w:lang w:val="ru-RU"/>
        </w:rPr>
        <w:t xml:space="preserve"> — серия удобных функций для упрощения базовых операций с изображениями. К ним относятся перевод, поворот, изменение размера, </w:t>
      </w:r>
      <w:proofErr w:type="spellStart"/>
      <w:r w:rsidRPr="006E1D2F">
        <w:rPr>
          <w:rFonts w:ascii="Times New Roman" w:eastAsia="TimesNewRomanPSMT" w:hAnsi="Times New Roman" w:cs="Times New Roman"/>
          <w:color w:val="000000" w:themeColor="text1"/>
          <w:sz w:val="20"/>
          <w:szCs w:val="20"/>
          <w:lang w:val="ru-RU"/>
        </w:rPr>
        <w:t>скелетизация</w:t>
      </w:r>
      <w:proofErr w:type="spellEnd"/>
      <w:r w:rsidRPr="006E1D2F">
        <w:rPr>
          <w:rFonts w:ascii="Times New Roman" w:eastAsia="TimesNewRomanPSMT" w:hAnsi="Times New Roman" w:cs="Times New Roman"/>
          <w:color w:val="000000" w:themeColor="text1"/>
          <w:sz w:val="20"/>
          <w:szCs w:val="20"/>
          <w:lang w:val="ru-RU"/>
        </w:rPr>
        <w:t xml:space="preserve">, отображение изображений </w:t>
      </w:r>
      <w:r w:rsidRPr="006E1D2F">
        <w:rPr>
          <w:rFonts w:ascii="Times New Roman" w:eastAsia="TimesNewRomanPSMT" w:hAnsi="Times New Roman" w:cs="Times New Roman"/>
          <w:color w:val="000000" w:themeColor="text1"/>
          <w:sz w:val="20"/>
          <w:szCs w:val="20"/>
        </w:rPr>
        <w:t>Matplotlib</w:t>
      </w:r>
      <w:r w:rsidRPr="006E1D2F">
        <w:rPr>
          <w:rFonts w:ascii="Times New Roman" w:eastAsia="TimesNewRomanPSMT" w:hAnsi="Times New Roman" w:cs="Times New Roman"/>
          <w:color w:val="000000" w:themeColor="text1"/>
          <w:sz w:val="20"/>
          <w:szCs w:val="20"/>
          <w:lang w:val="ru-RU"/>
        </w:rPr>
        <w:t xml:space="preserve">, сортировка контуров, обнаружение рёбер и многое другое. Библиотека работает с </w:t>
      </w:r>
      <w:r w:rsidRPr="006E1D2F">
        <w:rPr>
          <w:rFonts w:ascii="Times New Roman" w:eastAsia="TimesNewRomanPSMT" w:hAnsi="Times New Roman" w:cs="Times New Roman"/>
          <w:color w:val="000000" w:themeColor="text1"/>
          <w:sz w:val="20"/>
          <w:szCs w:val="20"/>
        </w:rPr>
        <w:t>OpenCV</w:t>
      </w:r>
      <w:r w:rsidRPr="006E1D2F">
        <w:rPr>
          <w:rFonts w:ascii="Times New Roman" w:eastAsia="TimesNewRomanPSMT" w:hAnsi="Times New Roman" w:cs="Times New Roman"/>
          <w:color w:val="000000" w:themeColor="text1"/>
          <w:sz w:val="20"/>
          <w:szCs w:val="20"/>
          <w:lang w:val="ru-RU"/>
        </w:rPr>
        <w:t xml:space="preserve"> и с </w:t>
      </w:r>
      <w:r w:rsidRPr="006E1D2F">
        <w:rPr>
          <w:rFonts w:ascii="Times New Roman" w:eastAsia="TimesNewRomanPSMT" w:hAnsi="Times New Roman" w:cs="Times New Roman"/>
          <w:color w:val="000000" w:themeColor="text1"/>
          <w:sz w:val="20"/>
          <w:szCs w:val="20"/>
        </w:rPr>
        <w:t>Python</w:t>
      </w:r>
      <w:r w:rsidRPr="006E1D2F">
        <w:rPr>
          <w:rFonts w:ascii="Times New Roman" w:eastAsia="TimesNewRomanPSMT" w:hAnsi="Times New Roman" w:cs="Times New Roman"/>
          <w:color w:val="000000" w:themeColor="text1"/>
          <w:sz w:val="20"/>
          <w:szCs w:val="20"/>
          <w:lang w:val="ru-RU"/>
        </w:rPr>
        <w:t xml:space="preserve"> 2.7, и с </w:t>
      </w:r>
      <w:r w:rsidRPr="006E1D2F">
        <w:rPr>
          <w:rFonts w:ascii="Times New Roman" w:eastAsia="TimesNewRomanPSMT" w:hAnsi="Times New Roman" w:cs="Times New Roman"/>
          <w:color w:val="000000" w:themeColor="text1"/>
          <w:sz w:val="20"/>
          <w:szCs w:val="20"/>
        </w:rPr>
        <w:t>Python</w:t>
      </w:r>
      <w:r w:rsidRPr="006E1D2F">
        <w:rPr>
          <w:rFonts w:ascii="Times New Roman" w:eastAsia="TimesNewRomanPSMT" w:hAnsi="Times New Roman" w:cs="Times New Roman"/>
          <w:color w:val="000000" w:themeColor="text1"/>
          <w:sz w:val="20"/>
          <w:szCs w:val="20"/>
          <w:lang w:val="ru-RU"/>
        </w:rPr>
        <w:t xml:space="preserve"> 3. </w:t>
      </w:r>
    </w:p>
    <w:p w14:paraId="71AAB3EF" w14:textId="65B56E24" w:rsidR="005436E1" w:rsidRPr="006E1D2F" w:rsidRDefault="00F71642" w:rsidP="00135BC3">
      <w:pPr>
        <w:autoSpaceDE w:val="0"/>
        <w:autoSpaceDN w:val="0"/>
        <w:spacing w:after="0" w:line="240" w:lineRule="auto"/>
        <w:jc w:val="both"/>
        <w:rPr>
          <w:rFonts w:ascii="Times New Roman" w:eastAsia="TimesNewRomanPSMT" w:hAnsi="Times New Roman" w:cs="Times New Roman"/>
          <w:color w:val="000000" w:themeColor="text1"/>
          <w:sz w:val="20"/>
          <w:szCs w:val="20"/>
          <w:lang w:val="ru-RU"/>
        </w:rPr>
      </w:pPr>
      <w:proofErr w:type="spellStart"/>
      <w:r w:rsidRPr="006E1D2F">
        <w:rPr>
          <w:rFonts w:ascii="Times New Roman" w:eastAsia="TimesNewRomanPS" w:hAnsi="Times New Roman" w:cs="Times New Roman"/>
          <w:b/>
          <w:color w:val="000000" w:themeColor="text1"/>
          <w:sz w:val="20"/>
          <w:szCs w:val="20"/>
        </w:rPr>
        <w:t>Dlib</w:t>
      </w:r>
      <w:proofErr w:type="spellEnd"/>
      <w:r w:rsidRPr="006E1D2F">
        <w:rPr>
          <w:rFonts w:ascii="Times New Roman" w:eastAsia="TimesNewRomanPS" w:hAnsi="Times New Roman" w:cs="Times New Roman"/>
          <w:b/>
          <w:color w:val="000000" w:themeColor="text1"/>
          <w:sz w:val="20"/>
          <w:szCs w:val="20"/>
          <w:lang w:val="ru-RU"/>
        </w:rPr>
        <w:t xml:space="preserve"> </w:t>
      </w:r>
      <w:r w:rsidRPr="006E1D2F">
        <w:rPr>
          <w:rFonts w:ascii="Times New Roman" w:eastAsia="TimesNewRomanPSMT" w:hAnsi="Times New Roman" w:cs="Times New Roman"/>
          <w:color w:val="000000" w:themeColor="text1"/>
          <w:sz w:val="20"/>
          <w:szCs w:val="20"/>
          <w:lang w:val="ru-RU"/>
        </w:rPr>
        <w:t xml:space="preserve">— кроссплатформенная библиотека программного обеспечения общего назначения, написанная на языке программирования </w:t>
      </w:r>
      <w:r w:rsidRPr="006E1D2F">
        <w:rPr>
          <w:rFonts w:ascii="Times New Roman" w:eastAsia="TimesNewRomanPSMT" w:hAnsi="Times New Roman" w:cs="Times New Roman"/>
          <w:color w:val="000000" w:themeColor="text1"/>
          <w:sz w:val="20"/>
          <w:szCs w:val="20"/>
        </w:rPr>
        <w:t>C</w:t>
      </w:r>
      <w:r w:rsidRPr="006E1D2F">
        <w:rPr>
          <w:rFonts w:ascii="Times New Roman" w:eastAsia="TimesNewRomanPSMT" w:hAnsi="Times New Roman" w:cs="Times New Roman"/>
          <w:color w:val="000000" w:themeColor="text1"/>
          <w:sz w:val="20"/>
          <w:szCs w:val="20"/>
          <w:lang w:val="ru-RU"/>
        </w:rPr>
        <w:t xml:space="preserve">++. </w:t>
      </w:r>
    </w:p>
    <w:p w14:paraId="70F76220" w14:textId="77777777" w:rsidR="005436E1" w:rsidRPr="006E1D2F" w:rsidRDefault="00F71642" w:rsidP="007A3733">
      <w:pPr>
        <w:autoSpaceDE w:val="0"/>
        <w:autoSpaceDN w:val="0"/>
        <w:spacing w:after="0" w:line="240" w:lineRule="auto"/>
        <w:ind w:firstLine="425"/>
        <w:jc w:val="both"/>
        <w:rPr>
          <w:rFonts w:ascii="Times New Roman" w:eastAsia="TimesNewRomanPSMT" w:hAnsi="Times New Roman" w:cs="Times New Roman"/>
          <w:color w:val="000000" w:themeColor="text1"/>
          <w:sz w:val="20"/>
          <w:szCs w:val="20"/>
          <w:lang w:val="ru-RU"/>
        </w:rPr>
      </w:pPr>
      <w:r w:rsidRPr="006E1D2F">
        <w:rPr>
          <w:rFonts w:ascii="Times New Roman" w:eastAsia="TimesNewRomanPSMT" w:hAnsi="Times New Roman" w:cs="Times New Roman"/>
          <w:color w:val="000000" w:themeColor="text1"/>
          <w:sz w:val="20"/>
          <w:szCs w:val="20"/>
          <w:lang w:val="ru-RU"/>
        </w:rPr>
        <w:lastRenderedPageBreak/>
        <w:t xml:space="preserve">Для первой версии кода использовались вышеперечисленные библиотеки, но в </w:t>
      </w:r>
      <w:r w:rsidRPr="006E1D2F">
        <w:rPr>
          <w:rFonts w:ascii="Times New Roman" w:eastAsia="TimesNewRomanPS" w:hAnsi="Times New Roman" w:cs="Times New Roman"/>
          <w:b/>
          <w:color w:val="000000" w:themeColor="text1"/>
          <w:sz w:val="20"/>
          <w:szCs w:val="20"/>
          <w:lang w:val="ru-RU"/>
        </w:rPr>
        <w:t>конечной версии</w:t>
      </w:r>
      <w:r w:rsidRPr="006E1D2F">
        <w:rPr>
          <w:rFonts w:ascii="Times New Roman" w:eastAsia="TimesNewRomanPSMT" w:hAnsi="Times New Roman" w:cs="Times New Roman"/>
          <w:color w:val="000000" w:themeColor="text1"/>
          <w:sz w:val="20"/>
          <w:szCs w:val="20"/>
          <w:lang w:val="ru-RU"/>
        </w:rPr>
        <w:t xml:space="preserve"> использовались среда разработки </w:t>
      </w:r>
      <w:r w:rsidRPr="006E1D2F">
        <w:rPr>
          <w:rFonts w:ascii="Times New Roman" w:eastAsia="TimesNewRomanPSMT" w:hAnsi="Times New Roman" w:cs="Times New Roman"/>
          <w:color w:val="000000" w:themeColor="text1"/>
          <w:sz w:val="20"/>
          <w:szCs w:val="20"/>
        </w:rPr>
        <w:t>Python</w:t>
      </w:r>
      <w:r w:rsidRPr="006E1D2F">
        <w:rPr>
          <w:rFonts w:ascii="Times New Roman" w:eastAsia="TimesNewRomanPSMT" w:hAnsi="Times New Roman" w:cs="Times New Roman"/>
          <w:color w:val="000000" w:themeColor="text1"/>
          <w:sz w:val="20"/>
          <w:szCs w:val="20"/>
          <w:lang w:val="ru-RU"/>
        </w:rPr>
        <w:t xml:space="preserve">, менеджер пакетов </w:t>
      </w:r>
      <w:r w:rsidRPr="006E1D2F">
        <w:rPr>
          <w:rFonts w:ascii="Times New Roman" w:eastAsia="TimesNewRomanPSMT" w:hAnsi="Times New Roman" w:cs="Times New Roman"/>
          <w:color w:val="000000" w:themeColor="text1"/>
          <w:sz w:val="20"/>
          <w:szCs w:val="20"/>
        </w:rPr>
        <w:t>pip</w:t>
      </w:r>
      <w:r w:rsidRPr="006E1D2F">
        <w:rPr>
          <w:rFonts w:ascii="Times New Roman" w:eastAsia="TimesNewRomanPSMT" w:hAnsi="Times New Roman" w:cs="Times New Roman"/>
          <w:color w:val="000000" w:themeColor="text1"/>
          <w:sz w:val="20"/>
          <w:szCs w:val="20"/>
          <w:lang w:val="ru-RU"/>
        </w:rPr>
        <w:t xml:space="preserve">, </w:t>
      </w:r>
      <w:proofErr w:type="spellStart"/>
      <w:r w:rsidRPr="006E1D2F">
        <w:rPr>
          <w:rFonts w:ascii="Times New Roman" w:eastAsia="TimesNewRomanPSMT" w:hAnsi="Times New Roman" w:cs="Times New Roman"/>
          <w:color w:val="000000" w:themeColor="text1"/>
          <w:sz w:val="20"/>
          <w:szCs w:val="20"/>
        </w:rPr>
        <w:t>Opencv</w:t>
      </w:r>
      <w:proofErr w:type="spellEnd"/>
      <w:r w:rsidRPr="006E1D2F">
        <w:rPr>
          <w:rFonts w:ascii="Times New Roman" w:eastAsia="TimesNewRomanPSMT" w:hAnsi="Times New Roman" w:cs="Times New Roman"/>
          <w:color w:val="000000" w:themeColor="text1"/>
          <w:sz w:val="20"/>
          <w:szCs w:val="20"/>
          <w:lang w:val="ru-RU"/>
        </w:rPr>
        <w:t xml:space="preserve">, </w:t>
      </w:r>
      <w:proofErr w:type="spellStart"/>
      <w:r w:rsidRPr="006E1D2F">
        <w:rPr>
          <w:rFonts w:ascii="Times New Roman" w:eastAsia="TimesNewRomanPSMT" w:hAnsi="Times New Roman" w:cs="Times New Roman"/>
          <w:color w:val="000000" w:themeColor="text1"/>
          <w:sz w:val="20"/>
          <w:szCs w:val="20"/>
        </w:rPr>
        <w:t>Numpy</w:t>
      </w:r>
      <w:proofErr w:type="spellEnd"/>
      <w:r w:rsidRPr="006E1D2F">
        <w:rPr>
          <w:rFonts w:ascii="Times New Roman" w:eastAsia="TimesNewRomanPSMT" w:hAnsi="Times New Roman" w:cs="Times New Roman"/>
          <w:color w:val="000000" w:themeColor="text1"/>
          <w:sz w:val="20"/>
          <w:szCs w:val="20"/>
          <w:lang w:val="ru-RU"/>
        </w:rPr>
        <w:t xml:space="preserve">, а также несколько дополнительных библиотек: </w:t>
      </w:r>
    </w:p>
    <w:p w14:paraId="39715D4F" w14:textId="6312DD02" w:rsidR="005436E1" w:rsidRPr="006E1D2F" w:rsidRDefault="00F71642" w:rsidP="007A3733">
      <w:pPr>
        <w:autoSpaceDE w:val="0"/>
        <w:autoSpaceDN w:val="0"/>
        <w:spacing w:after="0" w:line="240" w:lineRule="auto"/>
        <w:ind w:firstLine="425"/>
        <w:jc w:val="both"/>
        <w:rPr>
          <w:rFonts w:ascii="Times New Roman" w:eastAsia="TimesNewRomanPSMT" w:hAnsi="Times New Roman" w:cs="Times New Roman"/>
          <w:color w:val="000000" w:themeColor="text1"/>
          <w:sz w:val="20"/>
          <w:szCs w:val="20"/>
          <w:lang w:val="ru-RU"/>
        </w:rPr>
      </w:pPr>
      <w:r w:rsidRPr="006E1D2F">
        <w:rPr>
          <w:rFonts w:ascii="Times New Roman" w:eastAsia="TimesNewRomanPS" w:hAnsi="Times New Roman" w:cs="Times New Roman"/>
          <w:b/>
          <w:color w:val="000000" w:themeColor="text1"/>
          <w:sz w:val="20"/>
          <w:szCs w:val="20"/>
        </w:rPr>
        <w:t>Time</w:t>
      </w:r>
      <w:r w:rsidRPr="006E1D2F">
        <w:rPr>
          <w:rFonts w:ascii="Times New Roman" w:eastAsia="TimesNewRomanPS" w:hAnsi="Times New Roman" w:cs="Times New Roman"/>
          <w:b/>
          <w:color w:val="000000" w:themeColor="text1"/>
          <w:sz w:val="20"/>
          <w:szCs w:val="20"/>
          <w:lang w:val="ru-RU"/>
        </w:rPr>
        <w:t xml:space="preserve"> </w:t>
      </w:r>
      <w:r w:rsidRPr="006E1D2F">
        <w:rPr>
          <w:rFonts w:ascii="Times New Roman" w:eastAsia="TimesNewRomanPSMT" w:hAnsi="Times New Roman" w:cs="Times New Roman"/>
          <w:color w:val="000000" w:themeColor="text1"/>
          <w:sz w:val="20"/>
          <w:szCs w:val="20"/>
          <w:lang w:val="ru-RU"/>
        </w:rPr>
        <w:t>—</w:t>
      </w:r>
      <w:r w:rsidR="008C576A" w:rsidRPr="006E1D2F">
        <w:rPr>
          <w:rFonts w:ascii="Times New Roman" w:eastAsia="TimesNewRomanPSMT" w:hAnsi="Times New Roman" w:cs="Times New Roman"/>
          <w:color w:val="000000" w:themeColor="text1"/>
          <w:sz w:val="20"/>
          <w:szCs w:val="20"/>
          <w:lang w:val="ru-RU"/>
        </w:rPr>
        <w:t xml:space="preserve"> </w:t>
      </w:r>
      <w:r w:rsidRPr="006E1D2F">
        <w:rPr>
          <w:rFonts w:ascii="Times New Roman" w:eastAsia="TimesNewRomanPSMT" w:hAnsi="Times New Roman" w:cs="Times New Roman"/>
          <w:color w:val="000000" w:themeColor="text1"/>
          <w:sz w:val="20"/>
          <w:szCs w:val="20"/>
          <w:lang w:val="ru-RU"/>
        </w:rPr>
        <w:t xml:space="preserve">часть стандартной библиотеки </w:t>
      </w:r>
      <w:r w:rsidRPr="006E1D2F">
        <w:rPr>
          <w:rFonts w:ascii="Times New Roman" w:eastAsia="TimesNewRomanPSMT" w:hAnsi="Times New Roman" w:cs="Times New Roman"/>
          <w:color w:val="000000" w:themeColor="text1"/>
          <w:sz w:val="20"/>
          <w:szCs w:val="20"/>
        </w:rPr>
        <w:t>Python</w:t>
      </w:r>
      <w:r w:rsidRPr="006E1D2F">
        <w:rPr>
          <w:rFonts w:ascii="Times New Roman" w:eastAsia="TimesNewRomanPSMT" w:hAnsi="Times New Roman" w:cs="Times New Roman"/>
          <w:color w:val="000000" w:themeColor="text1"/>
          <w:sz w:val="20"/>
          <w:szCs w:val="20"/>
          <w:lang w:val="ru-RU"/>
        </w:rPr>
        <w:t xml:space="preserve">, которая предоставляет функции для работы с датами. </w:t>
      </w:r>
    </w:p>
    <w:p w14:paraId="0F8917D1" w14:textId="77777777" w:rsidR="005436E1" w:rsidRPr="006E1D2F" w:rsidRDefault="00F71642" w:rsidP="007A3733">
      <w:pPr>
        <w:autoSpaceDE w:val="0"/>
        <w:autoSpaceDN w:val="0"/>
        <w:spacing w:after="0" w:line="240" w:lineRule="auto"/>
        <w:ind w:firstLine="425"/>
        <w:jc w:val="both"/>
        <w:rPr>
          <w:rFonts w:ascii="Times New Roman" w:eastAsia="TimesNewRomanPSMT" w:hAnsi="Times New Roman" w:cs="Times New Roman"/>
          <w:color w:val="000000" w:themeColor="text1"/>
          <w:sz w:val="20"/>
          <w:szCs w:val="20"/>
          <w:lang w:val="ru-RU"/>
        </w:rPr>
      </w:pPr>
      <w:r w:rsidRPr="006E1D2F">
        <w:rPr>
          <w:rFonts w:ascii="Times New Roman" w:eastAsia="TimesNewRomanPS" w:hAnsi="Times New Roman" w:cs="Times New Roman"/>
          <w:b/>
          <w:color w:val="000000" w:themeColor="text1"/>
          <w:sz w:val="20"/>
          <w:szCs w:val="20"/>
        </w:rPr>
        <w:t>RPi</w:t>
      </w:r>
      <w:r w:rsidRPr="006E1D2F">
        <w:rPr>
          <w:rFonts w:ascii="Times New Roman" w:eastAsia="TimesNewRomanPS" w:hAnsi="Times New Roman" w:cs="Times New Roman"/>
          <w:b/>
          <w:color w:val="000000" w:themeColor="text1"/>
          <w:sz w:val="20"/>
          <w:szCs w:val="20"/>
          <w:lang w:val="ru-RU"/>
        </w:rPr>
        <w:t>.</w:t>
      </w:r>
      <w:r w:rsidRPr="006E1D2F">
        <w:rPr>
          <w:rFonts w:ascii="Times New Roman" w:eastAsia="TimesNewRomanPS" w:hAnsi="Times New Roman" w:cs="Times New Roman"/>
          <w:b/>
          <w:color w:val="000000" w:themeColor="text1"/>
          <w:sz w:val="20"/>
          <w:szCs w:val="20"/>
        </w:rPr>
        <w:t>GPIO</w:t>
      </w:r>
      <w:r w:rsidRPr="006E1D2F">
        <w:rPr>
          <w:rFonts w:ascii="Times New Roman" w:eastAsia="TimesNewRomanPSMT" w:hAnsi="Times New Roman" w:cs="Times New Roman"/>
          <w:color w:val="000000" w:themeColor="text1"/>
          <w:sz w:val="20"/>
          <w:szCs w:val="20"/>
          <w:lang w:val="ru-RU"/>
        </w:rPr>
        <w:t xml:space="preserve"> — модуль на языке </w:t>
      </w:r>
      <w:r w:rsidRPr="006E1D2F">
        <w:rPr>
          <w:rFonts w:ascii="Times New Roman" w:eastAsia="TimesNewRomanPSMT" w:hAnsi="Times New Roman" w:cs="Times New Roman"/>
          <w:color w:val="000000" w:themeColor="text1"/>
          <w:sz w:val="20"/>
          <w:szCs w:val="20"/>
        </w:rPr>
        <w:t>Python</w:t>
      </w:r>
      <w:r w:rsidRPr="006E1D2F">
        <w:rPr>
          <w:rFonts w:ascii="Times New Roman" w:eastAsia="TimesNewRomanPSMT" w:hAnsi="Times New Roman" w:cs="Times New Roman"/>
          <w:color w:val="000000" w:themeColor="text1"/>
          <w:sz w:val="20"/>
          <w:szCs w:val="20"/>
          <w:lang w:val="ru-RU"/>
        </w:rPr>
        <w:t xml:space="preserve">, который предназначен для управления каналами </w:t>
      </w:r>
      <w:r w:rsidRPr="006E1D2F">
        <w:rPr>
          <w:rFonts w:ascii="Times New Roman" w:eastAsia="TimesNewRomanPSMT" w:hAnsi="Times New Roman" w:cs="Times New Roman"/>
          <w:color w:val="000000" w:themeColor="text1"/>
          <w:sz w:val="20"/>
          <w:szCs w:val="20"/>
        </w:rPr>
        <w:t>GPIO</w:t>
      </w:r>
      <w:r w:rsidRPr="006E1D2F">
        <w:rPr>
          <w:rFonts w:ascii="Times New Roman" w:eastAsia="TimesNewRomanPSMT" w:hAnsi="Times New Roman" w:cs="Times New Roman"/>
          <w:color w:val="000000" w:themeColor="text1"/>
          <w:sz w:val="20"/>
          <w:szCs w:val="20"/>
          <w:lang w:val="ru-RU"/>
        </w:rPr>
        <w:t xml:space="preserve"> в мини-компьютере </w:t>
      </w:r>
      <w:r w:rsidRPr="006E1D2F">
        <w:rPr>
          <w:rFonts w:ascii="Times New Roman" w:eastAsia="TimesNewRomanPSMT" w:hAnsi="Times New Roman" w:cs="Times New Roman"/>
          <w:color w:val="000000" w:themeColor="text1"/>
          <w:sz w:val="20"/>
          <w:szCs w:val="20"/>
        </w:rPr>
        <w:t>Raspberry</w:t>
      </w:r>
      <w:r w:rsidRPr="006E1D2F">
        <w:rPr>
          <w:rFonts w:ascii="Times New Roman" w:eastAsia="TimesNewRomanPSMT" w:hAnsi="Times New Roman" w:cs="Times New Roman"/>
          <w:color w:val="000000" w:themeColor="text1"/>
          <w:sz w:val="20"/>
          <w:szCs w:val="20"/>
          <w:lang w:val="ru-RU"/>
        </w:rPr>
        <w:t xml:space="preserve"> </w:t>
      </w:r>
      <w:r w:rsidRPr="006E1D2F">
        <w:rPr>
          <w:rFonts w:ascii="Times New Roman" w:eastAsia="TimesNewRomanPSMT" w:hAnsi="Times New Roman" w:cs="Times New Roman"/>
          <w:color w:val="000000" w:themeColor="text1"/>
          <w:sz w:val="20"/>
          <w:szCs w:val="20"/>
        </w:rPr>
        <w:t>Pi</w:t>
      </w:r>
      <w:r w:rsidRPr="006E1D2F">
        <w:rPr>
          <w:rFonts w:ascii="Times New Roman" w:eastAsia="TimesNewRomanPSMT" w:hAnsi="Times New Roman" w:cs="Times New Roman"/>
          <w:color w:val="000000" w:themeColor="text1"/>
          <w:sz w:val="20"/>
          <w:szCs w:val="20"/>
          <w:lang w:val="ru-RU"/>
        </w:rPr>
        <w:t xml:space="preserve">. С помощью </w:t>
      </w:r>
      <w:r w:rsidRPr="006E1D2F">
        <w:rPr>
          <w:rFonts w:ascii="Times New Roman" w:eastAsia="TimesNewRomanPSMT" w:hAnsi="Times New Roman" w:cs="Times New Roman"/>
          <w:color w:val="000000" w:themeColor="text1"/>
          <w:sz w:val="20"/>
          <w:szCs w:val="20"/>
        </w:rPr>
        <w:t>GPIO</w:t>
      </w:r>
      <w:r w:rsidRPr="006E1D2F">
        <w:rPr>
          <w:rFonts w:ascii="Times New Roman" w:eastAsia="TimesNewRomanPSMT" w:hAnsi="Times New Roman" w:cs="Times New Roman"/>
          <w:color w:val="000000" w:themeColor="text1"/>
          <w:sz w:val="20"/>
          <w:szCs w:val="20"/>
          <w:lang w:val="ru-RU"/>
        </w:rPr>
        <w:t xml:space="preserve"> можно собирать данные с разных датчиков, управлять двигателями, силовыми ключами. </w:t>
      </w:r>
    </w:p>
    <w:p w14:paraId="61B0FABD" w14:textId="77777777" w:rsidR="00AE062C" w:rsidRDefault="00AE062C" w:rsidP="007A3733">
      <w:pPr>
        <w:pStyle w:val="21"/>
        <w:spacing w:before="0" w:line="240" w:lineRule="auto"/>
        <w:ind w:firstLine="425"/>
        <w:rPr>
          <w:rFonts w:cs="Times New Roman"/>
          <w:sz w:val="20"/>
          <w:szCs w:val="20"/>
          <w:lang w:val="ru-RU"/>
        </w:rPr>
      </w:pPr>
      <w:bookmarkStart w:id="2" w:name="_Toc198678842"/>
      <w:r>
        <w:rPr>
          <w:rFonts w:cs="Times New Roman"/>
          <w:sz w:val="20"/>
          <w:szCs w:val="20"/>
          <w:lang w:val="ru-RU"/>
        </w:rPr>
        <w:t xml:space="preserve">Рассмотри основные этапы создания системы. </w:t>
      </w:r>
    </w:p>
    <w:p w14:paraId="306E2430" w14:textId="78C15F0E" w:rsidR="005436E1" w:rsidRPr="006E1D2F" w:rsidRDefault="00AE062C" w:rsidP="007A3733">
      <w:pPr>
        <w:pStyle w:val="21"/>
        <w:spacing w:before="0" w:line="240" w:lineRule="auto"/>
        <w:ind w:firstLine="425"/>
        <w:rPr>
          <w:rFonts w:cs="Times New Roman"/>
          <w:sz w:val="20"/>
          <w:szCs w:val="20"/>
          <w:lang w:val="ru-RU"/>
        </w:rPr>
      </w:pPr>
      <w:r>
        <w:rPr>
          <w:rFonts w:cs="Times New Roman"/>
          <w:sz w:val="20"/>
          <w:szCs w:val="20"/>
          <w:lang w:val="ru-RU"/>
        </w:rPr>
        <w:t>1.</w:t>
      </w:r>
      <w:r w:rsidR="00F71642" w:rsidRPr="006E1D2F">
        <w:rPr>
          <w:rFonts w:cs="Times New Roman"/>
          <w:sz w:val="20"/>
          <w:szCs w:val="20"/>
          <w:lang w:val="ru-RU"/>
        </w:rPr>
        <w:t xml:space="preserve"> Установка операционной системы и библиотек.</w:t>
      </w:r>
      <w:bookmarkEnd w:id="2"/>
      <w:r w:rsidR="00F71642" w:rsidRPr="006E1D2F">
        <w:rPr>
          <w:rFonts w:cs="Times New Roman"/>
          <w:sz w:val="20"/>
          <w:szCs w:val="20"/>
          <w:lang w:val="ru-RU"/>
        </w:rPr>
        <w:t xml:space="preserve"> </w:t>
      </w:r>
    </w:p>
    <w:p w14:paraId="0BAEC4B8" w14:textId="0E00A7A9" w:rsidR="00BA3C0B" w:rsidRPr="006E1D2F" w:rsidRDefault="00F71642" w:rsidP="007A3733">
      <w:pPr>
        <w:tabs>
          <w:tab w:val="left" w:pos="356"/>
          <w:tab w:val="left" w:pos="360"/>
          <w:tab w:val="left" w:pos="712"/>
          <w:tab w:val="left" w:pos="720"/>
          <w:tab w:val="left" w:pos="2380"/>
          <w:tab w:val="left" w:pos="3426"/>
          <w:tab w:val="left" w:pos="3902"/>
          <w:tab w:val="left" w:pos="4602"/>
          <w:tab w:val="left" w:pos="5494"/>
          <w:tab w:val="left" w:pos="7174"/>
          <w:tab w:val="left" w:pos="8730"/>
        </w:tabs>
        <w:autoSpaceDE w:val="0"/>
        <w:autoSpaceDN w:val="0"/>
        <w:spacing w:after="0" w:line="240" w:lineRule="auto"/>
        <w:ind w:firstLine="425"/>
        <w:jc w:val="both"/>
        <w:rPr>
          <w:rFonts w:ascii="Times New Roman" w:eastAsia="TimesNewRomanPSMT" w:hAnsi="Times New Roman" w:cs="Times New Roman"/>
          <w:color w:val="000000"/>
          <w:sz w:val="20"/>
          <w:szCs w:val="20"/>
          <w:lang w:val="ru-RU"/>
        </w:rPr>
      </w:pPr>
      <w:r w:rsidRPr="006E1D2F">
        <w:rPr>
          <w:rFonts w:ascii="Times New Roman" w:hAnsi="Times New Roman" w:cs="Times New Roman"/>
          <w:sz w:val="20"/>
          <w:szCs w:val="20"/>
          <w:lang w:val="ru-RU"/>
        </w:rPr>
        <w:tab/>
      </w:r>
      <w:r w:rsidRPr="006E1D2F">
        <w:rPr>
          <w:rFonts w:ascii="Times New Roman" w:hAnsi="Times New Roman" w:cs="Times New Roman"/>
          <w:sz w:val="20"/>
          <w:szCs w:val="20"/>
          <w:lang w:val="ru-RU"/>
        </w:rPr>
        <w:tab/>
      </w:r>
      <w:r w:rsidRPr="006E1D2F">
        <w:rPr>
          <w:rFonts w:ascii="Times New Roman" w:eastAsia="TimesNewRomanPSMT" w:hAnsi="Times New Roman" w:cs="Times New Roman"/>
          <w:color w:val="000000"/>
          <w:sz w:val="20"/>
          <w:szCs w:val="20"/>
          <w:lang w:val="ru-RU"/>
        </w:rPr>
        <w:t>1)</w:t>
      </w:r>
      <w:r w:rsidRPr="006E1D2F">
        <w:rPr>
          <w:rFonts w:ascii="Times New Roman" w:eastAsia="ArialMT" w:hAnsi="Times New Roman" w:cs="Times New Roman"/>
          <w:color w:val="000000"/>
          <w:sz w:val="20"/>
          <w:szCs w:val="20"/>
          <w:lang w:val="ru-RU"/>
        </w:rPr>
        <w:t xml:space="preserve"> </w:t>
      </w:r>
      <w:r w:rsidRPr="006E1D2F">
        <w:rPr>
          <w:rFonts w:ascii="Times New Roman" w:eastAsia="TimesNewRomanPSMT" w:hAnsi="Times New Roman" w:cs="Times New Roman"/>
          <w:color w:val="000000"/>
          <w:sz w:val="20"/>
          <w:szCs w:val="20"/>
          <w:lang w:val="ru-RU"/>
        </w:rPr>
        <w:t xml:space="preserve">Для установки операционной системы нам понадобится </w:t>
      </w:r>
      <w:r w:rsidRPr="006E1D2F">
        <w:rPr>
          <w:rFonts w:ascii="Times New Roman" w:eastAsia="TimesNewRomanPSMT" w:hAnsi="Times New Roman" w:cs="Times New Roman"/>
          <w:color w:val="000000"/>
          <w:sz w:val="20"/>
          <w:szCs w:val="20"/>
        </w:rPr>
        <w:t>microSD</w:t>
      </w:r>
      <w:r w:rsidRPr="006E1D2F">
        <w:rPr>
          <w:rFonts w:ascii="Times New Roman" w:eastAsia="TimesNewRomanPSMT" w:hAnsi="Times New Roman" w:cs="Times New Roman"/>
          <w:color w:val="000000"/>
          <w:sz w:val="20"/>
          <w:szCs w:val="20"/>
          <w:lang w:val="ru-RU"/>
        </w:rPr>
        <w:t xml:space="preserve">, картридер для </w:t>
      </w:r>
      <w:r w:rsidRPr="006E1D2F">
        <w:rPr>
          <w:rFonts w:ascii="Times New Roman" w:eastAsia="TimesNewRomanPSMT" w:hAnsi="Times New Roman" w:cs="Times New Roman"/>
          <w:color w:val="000000"/>
          <w:sz w:val="20"/>
          <w:szCs w:val="20"/>
        </w:rPr>
        <w:t>microSD</w:t>
      </w:r>
      <w:r w:rsidRPr="006E1D2F">
        <w:rPr>
          <w:rFonts w:ascii="Times New Roman" w:eastAsia="TimesNewRomanPSMT" w:hAnsi="Times New Roman" w:cs="Times New Roman"/>
          <w:color w:val="000000"/>
          <w:sz w:val="20"/>
          <w:szCs w:val="20"/>
          <w:lang w:val="ru-RU"/>
        </w:rPr>
        <w:t xml:space="preserve"> и компьютер с установленной программой </w:t>
      </w:r>
      <w:r w:rsidRPr="006E1D2F">
        <w:rPr>
          <w:rFonts w:ascii="Times New Roman" w:eastAsia="TimesNewRomanPSMT" w:hAnsi="Times New Roman" w:cs="Times New Roman"/>
          <w:color w:val="000000"/>
          <w:sz w:val="20"/>
          <w:szCs w:val="20"/>
        </w:rPr>
        <w:t>Raspberry</w:t>
      </w:r>
      <w:r w:rsidRPr="006E1D2F">
        <w:rPr>
          <w:rFonts w:ascii="Times New Roman" w:eastAsia="TimesNewRomanPSMT" w:hAnsi="Times New Roman" w:cs="Times New Roman"/>
          <w:color w:val="000000"/>
          <w:sz w:val="20"/>
          <w:szCs w:val="20"/>
          <w:lang w:val="ru-RU"/>
        </w:rPr>
        <w:t xml:space="preserve"> </w:t>
      </w:r>
      <w:r w:rsidRPr="006E1D2F">
        <w:rPr>
          <w:rFonts w:ascii="Times New Roman" w:eastAsia="TimesNewRomanPSMT" w:hAnsi="Times New Roman" w:cs="Times New Roman"/>
          <w:color w:val="000000"/>
          <w:sz w:val="20"/>
          <w:szCs w:val="20"/>
        </w:rPr>
        <w:t>Pi</w:t>
      </w:r>
      <w:r w:rsidRPr="006E1D2F">
        <w:rPr>
          <w:rFonts w:ascii="Times New Roman" w:eastAsia="TimesNewRomanPSMT" w:hAnsi="Times New Roman" w:cs="Times New Roman"/>
          <w:color w:val="000000"/>
          <w:sz w:val="20"/>
          <w:szCs w:val="20"/>
          <w:lang w:val="ru-RU"/>
        </w:rPr>
        <w:t xml:space="preserve"> </w:t>
      </w:r>
      <w:r w:rsidRPr="006E1D2F">
        <w:rPr>
          <w:rFonts w:ascii="Times New Roman" w:eastAsia="TimesNewRomanPSMT" w:hAnsi="Times New Roman" w:cs="Times New Roman"/>
          <w:color w:val="000000"/>
          <w:sz w:val="20"/>
          <w:szCs w:val="20"/>
        </w:rPr>
        <w:t>Imager</w:t>
      </w:r>
      <w:r w:rsidRPr="006E1D2F">
        <w:rPr>
          <w:rFonts w:ascii="Times New Roman" w:eastAsia="TimesNewRomanPSMT" w:hAnsi="Times New Roman" w:cs="Times New Roman"/>
          <w:color w:val="000000"/>
          <w:sz w:val="20"/>
          <w:szCs w:val="20"/>
          <w:lang w:val="ru-RU"/>
        </w:rPr>
        <w:t>. В соответствии параметрами нашего одноплатного компьютера выбираем ОС</w:t>
      </w:r>
      <w:r w:rsidR="001E3FFB" w:rsidRPr="006E1D2F">
        <w:rPr>
          <w:rFonts w:ascii="Times New Roman" w:eastAsia="TimesNewRomanPSMT" w:hAnsi="Times New Roman" w:cs="Times New Roman"/>
          <w:color w:val="000000"/>
          <w:sz w:val="20"/>
          <w:szCs w:val="20"/>
          <w:lang w:val="ru-RU"/>
        </w:rPr>
        <w:t xml:space="preserve"> и создаем </w:t>
      </w:r>
      <w:r w:rsidRPr="006E1D2F">
        <w:rPr>
          <w:rFonts w:ascii="Times New Roman" w:eastAsia="TimesNewRomanPSMT" w:hAnsi="Times New Roman" w:cs="Times New Roman"/>
          <w:color w:val="000000"/>
          <w:sz w:val="20"/>
          <w:szCs w:val="20"/>
          <w:lang w:val="ru-RU"/>
        </w:rPr>
        <w:t>учетную запись (</w:t>
      </w:r>
      <w:r w:rsidR="001E3FFB" w:rsidRPr="006E1D2F">
        <w:rPr>
          <w:rFonts w:ascii="Times New Roman" w:eastAsia="TimesNewRomanPSMT" w:hAnsi="Times New Roman" w:cs="Times New Roman"/>
          <w:color w:val="000000"/>
          <w:sz w:val="20"/>
          <w:szCs w:val="20"/>
          <w:lang w:val="ru-RU"/>
        </w:rPr>
        <w:t xml:space="preserve">ее </w:t>
      </w:r>
      <w:r w:rsidRPr="006E1D2F">
        <w:rPr>
          <w:rFonts w:ascii="Times New Roman" w:eastAsia="TimesNewRomanPSMT" w:hAnsi="Times New Roman" w:cs="Times New Roman"/>
          <w:color w:val="000000"/>
          <w:sz w:val="20"/>
          <w:szCs w:val="20"/>
          <w:lang w:val="ru-RU"/>
        </w:rPr>
        <w:t xml:space="preserve">желательно создать при установке ОС, т.к. это упрощает дальнейшую работу), ждем скачивания ОС на </w:t>
      </w:r>
      <w:r w:rsidRPr="006E1D2F">
        <w:rPr>
          <w:rFonts w:ascii="Times New Roman" w:eastAsia="TimesNewRomanPSMT" w:hAnsi="Times New Roman" w:cs="Times New Roman"/>
          <w:color w:val="000000"/>
          <w:sz w:val="20"/>
          <w:szCs w:val="20"/>
        </w:rPr>
        <w:t>microSD</w:t>
      </w:r>
      <w:r w:rsidRPr="006E1D2F">
        <w:rPr>
          <w:rFonts w:ascii="Times New Roman" w:eastAsia="TimesNewRomanPSMT" w:hAnsi="Times New Roman" w:cs="Times New Roman"/>
          <w:color w:val="000000"/>
          <w:sz w:val="20"/>
          <w:szCs w:val="20"/>
          <w:lang w:val="ru-RU"/>
        </w:rPr>
        <w:t xml:space="preserve">, далее ставим </w:t>
      </w:r>
      <w:r w:rsidRPr="006E1D2F">
        <w:rPr>
          <w:rFonts w:ascii="Times New Roman" w:eastAsia="TimesNewRomanPSMT" w:hAnsi="Times New Roman" w:cs="Times New Roman"/>
          <w:color w:val="000000"/>
          <w:sz w:val="20"/>
          <w:szCs w:val="20"/>
        </w:rPr>
        <w:t>microSD</w:t>
      </w:r>
      <w:r w:rsidRPr="006E1D2F">
        <w:rPr>
          <w:rFonts w:ascii="Times New Roman" w:eastAsia="TimesNewRomanPSMT" w:hAnsi="Times New Roman" w:cs="Times New Roman"/>
          <w:color w:val="000000"/>
          <w:sz w:val="20"/>
          <w:szCs w:val="20"/>
          <w:lang w:val="ru-RU"/>
        </w:rPr>
        <w:t xml:space="preserve"> в </w:t>
      </w:r>
      <w:r w:rsidRPr="006E1D2F">
        <w:rPr>
          <w:rFonts w:ascii="Times New Roman" w:eastAsia="TimesNewRomanPSMT" w:hAnsi="Times New Roman" w:cs="Times New Roman"/>
          <w:color w:val="000000"/>
          <w:sz w:val="20"/>
          <w:szCs w:val="20"/>
        </w:rPr>
        <w:t>Raspberry</w:t>
      </w:r>
      <w:r w:rsidRPr="006E1D2F">
        <w:rPr>
          <w:rFonts w:ascii="Times New Roman" w:eastAsia="TimesNewRomanPSMT" w:hAnsi="Times New Roman" w:cs="Times New Roman"/>
          <w:color w:val="000000"/>
          <w:sz w:val="20"/>
          <w:szCs w:val="20"/>
          <w:lang w:val="ru-RU"/>
        </w:rPr>
        <w:t xml:space="preserve"> </w:t>
      </w:r>
      <w:r w:rsidRPr="006E1D2F">
        <w:rPr>
          <w:rFonts w:ascii="Times New Roman" w:eastAsia="TimesNewRomanPSMT" w:hAnsi="Times New Roman" w:cs="Times New Roman"/>
          <w:color w:val="000000"/>
          <w:sz w:val="20"/>
          <w:szCs w:val="20"/>
        </w:rPr>
        <w:t>Pi</w:t>
      </w:r>
      <w:r w:rsidRPr="006E1D2F">
        <w:rPr>
          <w:rFonts w:ascii="Times New Roman" w:eastAsia="TimesNewRomanPSMT" w:hAnsi="Times New Roman" w:cs="Times New Roman"/>
          <w:color w:val="000000"/>
          <w:sz w:val="20"/>
          <w:szCs w:val="20"/>
          <w:lang w:val="ru-RU"/>
        </w:rPr>
        <w:t xml:space="preserve"> и устройство готово к дальнейшей работе</w:t>
      </w:r>
      <w:r w:rsidR="006E1D2F" w:rsidRPr="006E1D2F">
        <w:rPr>
          <w:rFonts w:ascii="Times New Roman" w:eastAsia="TimesNewRomanPSMT" w:hAnsi="Times New Roman" w:cs="Times New Roman"/>
          <w:color w:val="000000"/>
          <w:sz w:val="20"/>
          <w:szCs w:val="20"/>
          <w:lang w:val="ru-RU"/>
        </w:rPr>
        <w:t>.</w:t>
      </w:r>
    </w:p>
    <w:p w14:paraId="56FCFAB3" w14:textId="77777777" w:rsidR="005436E1" w:rsidRPr="006E1D2F" w:rsidRDefault="00F71642" w:rsidP="007A3733">
      <w:pPr>
        <w:tabs>
          <w:tab w:val="left" w:pos="356"/>
          <w:tab w:val="left" w:pos="360"/>
          <w:tab w:val="left" w:pos="712"/>
          <w:tab w:val="left" w:pos="720"/>
          <w:tab w:val="left" w:pos="2380"/>
          <w:tab w:val="left" w:pos="3426"/>
          <w:tab w:val="left" w:pos="3902"/>
          <w:tab w:val="left" w:pos="4602"/>
          <w:tab w:val="left" w:pos="5494"/>
          <w:tab w:val="left" w:pos="7174"/>
          <w:tab w:val="left" w:pos="8730"/>
        </w:tabs>
        <w:autoSpaceDE w:val="0"/>
        <w:autoSpaceDN w:val="0"/>
        <w:spacing w:after="0" w:line="240" w:lineRule="auto"/>
        <w:ind w:firstLine="425"/>
        <w:jc w:val="both"/>
        <w:rPr>
          <w:rFonts w:ascii="Times New Roman" w:eastAsia="TimesNewRomanPSMT" w:hAnsi="Times New Roman" w:cs="Times New Roman"/>
          <w:color w:val="000000"/>
          <w:sz w:val="20"/>
          <w:szCs w:val="20"/>
          <w:lang w:val="ru-RU"/>
        </w:rPr>
      </w:pPr>
      <w:r w:rsidRPr="006E1D2F">
        <w:rPr>
          <w:rFonts w:ascii="Times New Roman" w:hAnsi="Times New Roman" w:cs="Times New Roman"/>
          <w:sz w:val="20"/>
          <w:szCs w:val="20"/>
          <w:lang w:val="ru-RU"/>
        </w:rPr>
        <w:tab/>
      </w:r>
      <w:r w:rsidRPr="006E1D2F">
        <w:rPr>
          <w:rFonts w:ascii="Times New Roman" w:hAnsi="Times New Roman" w:cs="Times New Roman"/>
          <w:sz w:val="20"/>
          <w:szCs w:val="20"/>
          <w:lang w:val="ru-RU"/>
        </w:rPr>
        <w:tab/>
      </w:r>
      <w:r w:rsidRPr="006E1D2F">
        <w:rPr>
          <w:rFonts w:ascii="Times New Roman" w:eastAsia="TimesNewRomanPSMT" w:hAnsi="Times New Roman" w:cs="Times New Roman"/>
          <w:color w:val="000000"/>
          <w:sz w:val="20"/>
          <w:szCs w:val="20"/>
          <w:lang w:val="ru-RU"/>
        </w:rPr>
        <w:t>2)</w:t>
      </w:r>
      <w:r w:rsidRPr="006E1D2F">
        <w:rPr>
          <w:rFonts w:ascii="Times New Roman" w:eastAsia="ArialMT" w:hAnsi="Times New Roman" w:cs="Times New Roman"/>
          <w:color w:val="000000"/>
          <w:sz w:val="20"/>
          <w:szCs w:val="20"/>
          <w:lang w:val="ru-RU"/>
        </w:rPr>
        <w:t xml:space="preserve"> </w:t>
      </w:r>
      <w:r w:rsidRPr="006E1D2F">
        <w:rPr>
          <w:rFonts w:ascii="Times New Roman" w:eastAsia="TimesNewRomanPSMT" w:hAnsi="Times New Roman" w:cs="Times New Roman"/>
          <w:color w:val="000000"/>
          <w:sz w:val="20"/>
          <w:szCs w:val="20"/>
          <w:lang w:val="ru-RU"/>
        </w:rPr>
        <w:t>В командной строке компьютера сперва необходимо обновить ОС при помощи команд</w:t>
      </w:r>
    </w:p>
    <w:p w14:paraId="55926E10" w14:textId="1442B69C" w:rsidR="005436E1" w:rsidRPr="006E1D2F" w:rsidRDefault="00F71642" w:rsidP="007A3733">
      <w:pPr>
        <w:tabs>
          <w:tab w:val="left" w:pos="356"/>
          <w:tab w:val="left" w:pos="360"/>
          <w:tab w:val="left" w:pos="712"/>
          <w:tab w:val="left" w:pos="720"/>
          <w:tab w:val="left" w:pos="2380"/>
          <w:tab w:val="left" w:pos="3426"/>
          <w:tab w:val="left" w:pos="3902"/>
          <w:tab w:val="left" w:pos="4602"/>
          <w:tab w:val="left" w:pos="5494"/>
          <w:tab w:val="left" w:pos="7174"/>
          <w:tab w:val="left" w:pos="8730"/>
        </w:tabs>
        <w:autoSpaceDE w:val="0"/>
        <w:autoSpaceDN w:val="0"/>
        <w:spacing w:after="0" w:line="240" w:lineRule="auto"/>
        <w:ind w:firstLine="425"/>
        <w:rPr>
          <w:rFonts w:ascii="Times New Roman" w:eastAsia="TimesNewRomanPSMT" w:hAnsi="Times New Roman" w:cs="Times New Roman"/>
          <w:color w:val="000000"/>
          <w:sz w:val="20"/>
          <w:szCs w:val="20"/>
          <w:lang w:val="ru-RU"/>
        </w:rPr>
      </w:pPr>
      <w:r w:rsidRPr="006E1D2F">
        <w:rPr>
          <w:rFonts w:ascii="Times New Roman" w:eastAsia="TimesNewRomanPSMT" w:hAnsi="Times New Roman" w:cs="Times New Roman"/>
          <w:color w:val="000000"/>
          <w:sz w:val="20"/>
          <w:szCs w:val="20"/>
          <w:lang w:val="ru-RU"/>
        </w:rPr>
        <w:t xml:space="preserve"> </w:t>
      </w:r>
      <w:proofErr w:type="spellStart"/>
      <w:r w:rsidRPr="006E1D2F">
        <w:rPr>
          <w:rFonts w:ascii="Times New Roman" w:eastAsia="TimesNewRomanPS" w:hAnsi="Times New Roman" w:cs="Times New Roman"/>
          <w:i/>
          <w:color w:val="000000"/>
          <w:sz w:val="20"/>
          <w:szCs w:val="20"/>
        </w:rPr>
        <w:t>sudo</w:t>
      </w:r>
      <w:proofErr w:type="spellEnd"/>
      <w:r w:rsidRPr="006E1D2F">
        <w:rPr>
          <w:rFonts w:ascii="Times New Roman" w:eastAsia="TimesNewRomanPS" w:hAnsi="Times New Roman" w:cs="Times New Roman"/>
          <w:i/>
          <w:color w:val="000000"/>
          <w:sz w:val="20"/>
          <w:szCs w:val="20"/>
          <w:lang w:val="ru-RU"/>
        </w:rPr>
        <w:t xml:space="preserve"> </w:t>
      </w:r>
      <w:r w:rsidRPr="006E1D2F">
        <w:rPr>
          <w:rFonts w:ascii="Times New Roman" w:eastAsia="TimesNewRomanPS" w:hAnsi="Times New Roman" w:cs="Times New Roman"/>
          <w:i/>
          <w:color w:val="000000"/>
          <w:sz w:val="20"/>
          <w:szCs w:val="20"/>
        </w:rPr>
        <w:t>apt</w:t>
      </w:r>
      <w:r w:rsidRPr="006E1D2F">
        <w:rPr>
          <w:rFonts w:ascii="Times New Roman" w:eastAsia="TimesNewRomanPS" w:hAnsi="Times New Roman" w:cs="Times New Roman"/>
          <w:i/>
          <w:color w:val="000000"/>
          <w:sz w:val="20"/>
          <w:szCs w:val="20"/>
          <w:lang w:val="ru-RU"/>
        </w:rPr>
        <w:t xml:space="preserve"> </w:t>
      </w:r>
      <w:r w:rsidRPr="006E1D2F">
        <w:rPr>
          <w:rFonts w:ascii="Times New Roman" w:eastAsia="TimesNewRomanPS" w:hAnsi="Times New Roman" w:cs="Times New Roman"/>
          <w:i/>
          <w:color w:val="000000"/>
          <w:sz w:val="20"/>
          <w:szCs w:val="20"/>
        </w:rPr>
        <w:t>update</w:t>
      </w:r>
      <w:r w:rsidRPr="006E1D2F">
        <w:rPr>
          <w:rFonts w:ascii="Times New Roman" w:eastAsia="TimesNewRomanPS" w:hAnsi="Times New Roman" w:cs="Times New Roman"/>
          <w:i/>
          <w:color w:val="000000"/>
          <w:sz w:val="20"/>
          <w:szCs w:val="20"/>
          <w:lang w:val="ru-RU"/>
        </w:rPr>
        <w:t xml:space="preserve"> </w:t>
      </w:r>
      <w:r w:rsidRPr="006E1D2F">
        <w:rPr>
          <w:rFonts w:ascii="Times New Roman" w:hAnsi="Times New Roman" w:cs="Times New Roman"/>
          <w:sz w:val="20"/>
          <w:szCs w:val="20"/>
          <w:lang w:val="ru-RU"/>
        </w:rPr>
        <w:br/>
      </w:r>
      <w:r w:rsidRPr="006E1D2F">
        <w:rPr>
          <w:rFonts w:ascii="Times New Roman" w:hAnsi="Times New Roman" w:cs="Times New Roman"/>
          <w:sz w:val="20"/>
          <w:szCs w:val="20"/>
          <w:lang w:val="ru-RU"/>
        </w:rPr>
        <w:tab/>
      </w:r>
      <w:r w:rsidRPr="006E1D2F">
        <w:rPr>
          <w:rFonts w:ascii="Times New Roman" w:hAnsi="Times New Roman" w:cs="Times New Roman"/>
          <w:sz w:val="20"/>
          <w:szCs w:val="20"/>
          <w:lang w:val="ru-RU"/>
        </w:rPr>
        <w:tab/>
      </w:r>
      <w:r w:rsidRPr="006E1D2F">
        <w:rPr>
          <w:rFonts w:ascii="Times New Roman" w:hAnsi="Times New Roman" w:cs="Times New Roman"/>
          <w:sz w:val="20"/>
          <w:szCs w:val="20"/>
          <w:lang w:val="ru-RU"/>
        </w:rPr>
        <w:tab/>
      </w:r>
      <w:r w:rsidRPr="006E1D2F">
        <w:rPr>
          <w:rFonts w:ascii="Times New Roman" w:hAnsi="Times New Roman" w:cs="Times New Roman"/>
          <w:sz w:val="20"/>
          <w:szCs w:val="20"/>
          <w:lang w:val="ru-RU"/>
        </w:rPr>
        <w:tab/>
      </w:r>
      <w:proofErr w:type="spellStart"/>
      <w:r w:rsidRPr="006E1D2F">
        <w:rPr>
          <w:rFonts w:ascii="Times New Roman" w:eastAsia="TimesNewRomanPS" w:hAnsi="Times New Roman" w:cs="Times New Roman"/>
          <w:i/>
          <w:color w:val="000000"/>
          <w:sz w:val="20"/>
          <w:szCs w:val="20"/>
        </w:rPr>
        <w:t>sudo</w:t>
      </w:r>
      <w:proofErr w:type="spellEnd"/>
      <w:r w:rsidRPr="006E1D2F">
        <w:rPr>
          <w:rFonts w:ascii="Times New Roman" w:eastAsia="TimesNewRomanPS" w:hAnsi="Times New Roman" w:cs="Times New Roman"/>
          <w:i/>
          <w:color w:val="000000"/>
          <w:sz w:val="20"/>
          <w:szCs w:val="20"/>
          <w:lang w:val="ru-RU"/>
        </w:rPr>
        <w:t xml:space="preserve"> </w:t>
      </w:r>
      <w:r w:rsidRPr="006E1D2F">
        <w:rPr>
          <w:rFonts w:ascii="Times New Roman" w:eastAsia="TimesNewRomanPS" w:hAnsi="Times New Roman" w:cs="Times New Roman"/>
          <w:i/>
          <w:color w:val="000000"/>
          <w:sz w:val="20"/>
          <w:szCs w:val="20"/>
        </w:rPr>
        <w:t>apt</w:t>
      </w:r>
      <w:r w:rsidRPr="006E1D2F">
        <w:rPr>
          <w:rFonts w:ascii="Times New Roman" w:eastAsia="TimesNewRomanPS" w:hAnsi="Times New Roman" w:cs="Times New Roman"/>
          <w:i/>
          <w:color w:val="000000"/>
          <w:sz w:val="20"/>
          <w:szCs w:val="20"/>
          <w:lang w:val="ru-RU"/>
        </w:rPr>
        <w:t xml:space="preserve"> </w:t>
      </w:r>
      <w:r w:rsidRPr="006E1D2F">
        <w:rPr>
          <w:rFonts w:ascii="Times New Roman" w:eastAsia="TimesNewRomanPS" w:hAnsi="Times New Roman" w:cs="Times New Roman"/>
          <w:i/>
          <w:color w:val="000000"/>
          <w:sz w:val="20"/>
          <w:szCs w:val="20"/>
        </w:rPr>
        <w:t>upgrade</w:t>
      </w:r>
      <w:r w:rsidRPr="006E1D2F">
        <w:rPr>
          <w:rFonts w:ascii="Times New Roman" w:eastAsia="TimesNewRomanPSMT" w:hAnsi="Times New Roman" w:cs="Times New Roman"/>
          <w:color w:val="000000"/>
          <w:sz w:val="20"/>
          <w:szCs w:val="20"/>
          <w:lang w:val="ru-RU"/>
        </w:rPr>
        <w:t xml:space="preserve"> </w:t>
      </w:r>
      <w:r w:rsidRPr="006E1D2F">
        <w:rPr>
          <w:rFonts w:ascii="Times New Roman" w:hAnsi="Times New Roman" w:cs="Times New Roman"/>
          <w:sz w:val="20"/>
          <w:szCs w:val="20"/>
          <w:lang w:val="ru-RU"/>
        </w:rPr>
        <w:br/>
      </w:r>
      <w:r w:rsidRPr="006E1D2F">
        <w:rPr>
          <w:rFonts w:ascii="Times New Roman" w:eastAsia="TimesNewRomanPSMT" w:hAnsi="Times New Roman" w:cs="Times New Roman"/>
          <w:color w:val="000000"/>
          <w:sz w:val="20"/>
          <w:szCs w:val="20"/>
          <w:lang w:val="ru-RU"/>
        </w:rPr>
        <w:t>3)</w:t>
      </w:r>
      <w:r w:rsidRPr="006E1D2F">
        <w:rPr>
          <w:rFonts w:ascii="Times New Roman" w:eastAsia="ArialMT" w:hAnsi="Times New Roman" w:cs="Times New Roman"/>
          <w:color w:val="000000"/>
          <w:sz w:val="20"/>
          <w:szCs w:val="20"/>
          <w:lang w:val="ru-RU"/>
        </w:rPr>
        <w:t xml:space="preserve"> </w:t>
      </w:r>
      <w:r w:rsidRPr="006E1D2F">
        <w:rPr>
          <w:rFonts w:ascii="Times New Roman" w:eastAsia="TimesNewRomanPSMT" w:hAnsi="Times New Roman" w:cs="Times New Roman"/>
          <w:color w:val="000000"/>
          <w:sz w:val="20"/>
          <w:szCs w:val="20"/>
          <w:lang w:val="ru-RU"/>
        </w:rPr>
        <w:t>Следующим шагом устанавливаем компоненты, среду разработки и менеджер</w:t>
      </w:r>
      <w:r w:rsidR="005436E1" w:rsidRPr="006E1D2F">
        <w:rPr>
          <w:rFonts w:ascii="Times New Roman" w:eastAsia="TimesNewRomanPSMT" w:hAnsi="Times New Roman" w:cs="Times New Roman"/>
          <w:color w:val="000000"/>
          <w:sz w:val="20"/>
          <w:szCs w:val="20"/>
          <w:lang w:val="ru-RU"/>
        </w:rPr>
        <w:t xml:space="preserve"> </w:t>
      </w:r>
      <w:r w:rsidRPr="006E1D2F">
        <w:rPr>
          <w:rFonts w:ascii="Times New Roman" w:eastAsia="TimesNewRomanPSMT" w:hAnsi="Times New Roman" w:cs="Times New Roman"/>
          <w:color w:val="000000"/>
          <w:sz w:val="20"/>
          <w:szCs w:val="20"/>
          <w:lang w:val="ru-RU"/>
        </w:rPr>
        <w:t>пакетов  для дальнейшей установки библиотек и работы кода:</w:t>
      </w:r>
    </w:p>
    <w:p w14:paraId="01637A17" w14:textId="77777777" w:rsidR="005436E1" w:rsidRPr="006E1D2F" w:rsidRDefault="00F71642" w:rsidP="007A3733">
      <w:pPr>
        <w:tabs>
          <w:tab w:val="left" w:pos="356"/>
          <w:tab w:val="left" w:pos="360"/>
          <w:tab w:val="left" w:pos="712"/>
          <w:tab w:val="left" w:pos="720"/>
          <w:tab w:val="left" w:pos="2380"/>
          <w:tab w:val="left" w:pos="3426"/>
          <w:tab w:val="left" w:pos="3902"/>
          <w:tab w:val="left" w:pos="4602"/>
          <w:tab w:val="left" w:pos="5494"/>
          <w:tab w:val="left" w:pos="7174"/>
          <w:tab w:val="left" w:pos="8730"/>
        </w:tabs>
        <w:autoSpaceDE w:val="0"/>
        <w:autoSpaceDN w:val="0"/>
        <w:spacing w:after="0" w:line="240" w:lineRule="auto"/>
        <w:ind w:firstLine="425"/>
        <w:rPr>
          <w:rFonts w:ascii="Times New Roman" w:eastAsia="TimesNewRomanPS" w:hAnsi="Times New Roman" w:cs="Times New Roman"/>
          <w:i/>
          <w:color w:val="000000"/>
          <w:sz w:val="20"/>
          <w:szCs w:val="20"/>
        </w:rPr>
      </w:pPr>
      <w:r w:rsidRPr="006E1D2F">
        <w:rPr>
          <w:rFonts w:ascii="Times New Roman" w:hAnsi="Times New Roman" w:cs="Times New Roman"/>
          <w:sz w:val="20"/>
          <w:szCs w:val="20"/>
          <w:lang w:val="ru-RU"/>
        </w:rPr>
        <w:tab/>
      </w:r>
      <w:r w:rsidRPr="006E1D2F">
        <w:rPr>
          <w:rFonts w:ascii="Times New Roman" w:hAnsi="Times New Roman" w:cs="Times New Roman"/>
          <w:sz w:val="20"/>
          <w:szCs w:val="20"/>
          <w:lang w:val="ru-RU"/>
        </w:rPr>
        <w:tab/>
      </w:r>
      <w:proofErr w:type="spellStart"/>
      <w:r w:rsidRPr="006E1D2F">
        <w:rPr>
          <w:rFonts w:ascii="Times New Roman" w:eastAsia="TimesNewRomanPS" w:hAnsi="Times New Roman" w:cs="Times New Roman"/>
          <w:i/>
          <w:color w:val="000000"/>
          <w:sz w:val="20"/>
          <w:szCs w:val="20"/>
        </w:rPr>
        <w:t>sudo</w:t>
      </w:r>
      <w:proofErr w:type="spellEnd"/>
      <w:r w:rsidRPr="006E1D2F">
        <w:rPr>
          <w:rFonts w:ascii="Times New Roman" w:eastAsia="TimesNewRomanPS" w:hAnsi="Times New Roman" w:cs="Times New Roman"/>
          <w:i/>
          <w:color w:val="000000"/>
          <w:sz w:val="20"/>
          <w:szCs w:val="20"/>
        </w:rPr>
        <w:t xml:space="preserve"> apt-get install libhdf5-dev libhdf5-serial-dev libhdf5-103 </w:t>
      </w:r>
      <w:r w:rsidRPr="006E1D2F">
        <w:rPr>
          <w:rFonts w:ascii="Times New Roman" w:hAnsi="Times New Roman" w:cs="Times New Roman"/>
          <w:sz w:val="20"/>
          <w:szCs w:val="20"/>
        </w:rPr>
        <w:br/>
      </w:r>
      <w:r w:rsidRPr="006E1D2F">
        <w:rPr>
          <w:rFonts w:ascii="Times New Roman" w:hAnsi="Times New Roman" w:cs="Times New Roman"/>
          <w:sz w:val="20"/>
          <w:szCs w:val="20"/>
        </w:rPr>
        <w:tab/>
      </w:r>
      <w:r w:rsidRPr="006E1D2F">
        <w:rPr>
          <w:rFonts w:ascii="Times New Roman" w:hAnsi="Times New Roman" w:cs="Times New Roman"/>
          <w:sz w:val="20"/>
          <w:szCs w:val="20"/>
        </w:rPr>
        <w:tab/>
      </w:r>
      <w:r w:rsidRPr="006E1D2F">
        <w:rPr>
          <w:rFonts w:ascii="Times New Roman" w:hAnsi="Times New Roman" w:cs="Times New Roman"/>
          <w:sz w:val="20"/>
          <w:szCs w:val="20"/>
        </w:rPr>
        <w:tab/>
      </w:r>
      <w:r w:rsidRPr="006E1D2F">
        <w:rPr>
          <w:rFonts w:ascii="Times New Roman" w:hAnsi="Times New Roman" w:cs="Times New Roman"/>
          <w:sz w:val="20"/>
          <w:szCs w:val="20"/>
        </w:rPr>
        <w:tab/>
      </w:r>
      <w:proofErr w:type="spellStart"/>
      <w:r w:rsidRPr="006E1D2F">
        <w:rPr>
          <w:rFonts w:ascii="Times New Roman" w:eastAsia="TimesNewRomanPS" w:hAnsi="Times New Roman" w:cs="Times New Roman"/>
          <w:i/>
          <w:color w:val="000000"/>
          <w:sz w:val="20"/>
          <w:szCs w:val="20"/>
        </w:rPr>
        <w:t>sudo</w:t>
      </w:r>
      <w:proofErr w:type="spellEnd"/>
      <w:r w:rsidRPr="006E1D2F">
        <w:rPr>
          <w:rFonts w:ascii="Times New Roman" w:eastAsia="TimesNewRomanPS" w:hAnsi="Times New Roman" w:cs="Times New Roman"/>
          <w:i/>
          <w:color w:val="000000"/>
          <w:sz w:val="20"/>
          <w:szCs w:val="20"/>
        </w:rPr>
        <w:t xml:space="preserve"> apt-get install libqt5gui5 libqt5webkit5 libqt5-test5 </w:t>
      </w:r>
      <w:r w:rsidRPr="006E1D2F">
        <w:rPr>
          <w:rFonts w:ascii="Times New Roman" w:hAnsi="Times New Roman" w:cs="Times New Roman"/>
          <w:sz w:val="20"/>
          <w:szCs w:val="20"/>
        </w:rPr>
        <w:br/>
      </w:r>
      <w:r w:rsidRPr="006E1D2F">
        <w:rPr>
          <w:rFonts w:ascii="Times New Roman" w:hAnsi="Times New Roman" w:cs="Times New Roman"/>
          <w:sz w:val="20"/>
          <w:szCs w:val="20"/>
        </w:rPr>
        <w:tab/>
      </w:r>
      <w:r w:rsidRPr="006E1D2F">
        <w:rPr>
          <w:rFonts w:ascii="Times New Roman" w:hAnsi="Times New Roman" w:cs="Times New Roman"/>
          <w:sz w:val="20"/>
          <w:szCs w:val="20"/>
        </w:rPr>
        <w:tab/>
      </w:r>
      <w:r w:rsidRPr="006E1D2F">
        <w:rPr>
          <w:rFonts w:ascii="Times New Roman" w:hAnsi="Times New Roman" w:cs="Times New Roman"/>
          <w:sz w:val="20"/>
          <w:szCs w:val="20"/>
        </w:rPr>
        <w:tab/>
      </w:r>
      <w:r w:rsidRPr="006E1D2F">
        <w:rPr>
          <w:rFonts w:ascii="Times New Roman" w:hAnsi="Times New Roman" w:cs="Times New Roman"/>
          <w:sz w:val="20"/>
          <w:szCs w:val="20"/>
        </w:rPr>
        <w:tab/>
      </w:r>
      <w:proofErr w:type="spellStart"/>
      <w:r w:rsidRPr="006E1D2F">
        <w:rPr>
          <w:rFonts w:ascii="Times New Roman" w:eastAsia="TimesNewRomanPS" w:hAnsi="Times New Roman" w:cs="Times New Roman"/>
          <w:i/>
          <w:color w:val="000000"/>
          <w:sz w:val="20"/>
          <w:szCs w:val="20"/>
        </w:rPr>
        <w:t>sudo</w:t>
      </w:r>
      <w:proofErr w:type="spellEnd"/>
      <w:r w:rsidRPr="006E1D2F">
        <w:rPr>
          <w:rFonts w:ascii="Times New Roman" w:eastAsia="TimesNewRomanPS" w:hAnsi="Times New Roman" w:cs="Times New Roman"/>
          <w:i/>
          <w:color w:val="000000"/>
          <w:sz w:val="20"/>
          <w:szCs w:val="20"/>
        </w:rPr>
        <w:t xml:space="preserve"> apt-get install </w:t>
      </w:r>
      <w:proofErr w:type="spellStart"/>
      <w:r w:rsidRPr="006E1D2F">
        <w:rPr>
          <w:rFonts w:ascii="Times New Roman" w:eastAsia="TimesNewRomanPS" w:hAnsi="Times New Roman" w:cs="Times New Roman"/>
          <w:i/>
          <w:color w:val="000000"/>
          <w:sz w:val="20"/>
          <w:szCs w:val="20"/>
        </w:rPr>
        <w:t>libatlas</w:t>
      </w:r>
      <w:proofErr w:type="spellEnd"/>
      <w:r w:rsidRPr="006E1D2F">
        <w:rPr>
          <w:rFonts w:ascii="Times New Roman" w:eastAsia="TimesNewRomanPS" w:hAnsi="Times New Roman" w:cs="Times New Roman"/>
          <w:i/>
          <w:color w:val="000000"/>
          <w:sz w:val="20"/>
          <w:szCs w:val="20"/>
        </w:rPr>
        <w:t xml:space="preserve">-base-dev </w:t>
      </w:r>
      <w:r w:rsidRPr="006E1D2F">
        <w:rPr>
          <w:rFonts w:ascii="Times New Roman" w:hAnsi="Times New Roman" w:cs="Times New Roman"/>
          <w:sz w:val="20"/>
          <w:szCs w:val="20"/>
        </w:rPr>
        <w:br/>
      </w:r>
      <w:r w:rsidRPr="006E1D2F">
        <w:rPr>
          <w:rFonts w:ascii="Times New Roman" w:hAnsi="Times New Roman" w:cs="Times New Roman"/>
          <w:sz w:val="20"/>
          <w:szCs w:val="20"/>
        </w:rPr>
        <w:tab/>
      </w:r>
      <w:r w:rsidRPr="006E1D2F">
        <w:rPr>
          <w:rFonts w:ascii="Times New Roman" w:hAnsi="Times New Roman" w:cs="Times New Roman"/>
          <w:sz w:val="20"/>
          <w:szCs w:val="20"/>
        </w:rPr>
        <w:tab/>
      </w:r>
      <w:r w:rsidRPr="006E1D2F">
        <w:rPr>
          <w:rFonts w:ascii="Times New Roman" w:hAnsi="Times New Roman" w:cs="Times New Roman"/>
          <w:sz w:val="20"/>
          <w:szCs w:val="20"/>
        </w:rPr>
        <w:tab/>
      </w:r>
      <w:r w:rsidRPr="006E1D2F">
        <w:rPr>
          <w:rFonts w:ascii="Times New Roman" w:hAnsi="Times New Roman" w:cs="Times New Roman"/>
          <w:sz w:val="20"/>
          <w:szCs w:val="20"/>
        </w:rPr>
        <w:tab/>
      </w:r>
      <w:proofErr w:type="spellStart"/>
      <w:r w:rsidRPr="006E1D2F">
        <w:rPr>
          <w:rFonts w:ascii="Times New Roman" w:eastAsia="TimesNewRomanPS" w:hAnsi="Times New Roman" w:cs="Times New Roman"/>
          <w:i/>
          <w:color w:val="000000"/>
          <w:sz w:val="20"/>
          <w:szCs w:val="20"/>
        </w:rPr>
        <w:t>sudo</w:t>
      </w:r>
      <w:proofErr w:type="spellEnd"/>
      <w:r w:rsidRPr="006E1D2F">
        <w:rPr>
          <w:rFonts w:ascii="Times New Roman" w:eastAsia="TimesNewRomanPS" w:hAnsi="Times New Roman" w:cs="Times New Roman"/>
          <w:i/>
          <w:color w:val="000000"/>
          <w:sz w:val="20"/>
          <w:szCs w:val="20"/>
        </w:rPr>
        <w:t xml:space="preserve"> apt-get install </w:t>
      </w:r>
      <w:proofErr w:type="spellStart"/>
      <w:r w:rsidRPr="006E1D2F">
        <w:rPr>
          <w:rFonts w:ascii="Times New Roman" w:eastAsia="TimesNewRomanPS" w:hAnsi="Times New Roman" w:cs="Times New Roman"/>
          <w:i/>
          <w:color w:val="000000"/>
          <w:sz w:val="20"/>
          <w:szCs w:val="20"/>
        </w:rPr>
        <w:t>libjasper</w:t>
      </w:r>
      <w:proofErr w:type="spellEnd"/>
      <w:r w:rsidRPr="006E1D2F">
        <w:rPr>
          <w:rFonts w:ascii="Times New Roman" w:eastAsia="TimesNewRomanPS" w:hAnsi="Times New Roman" w:cs="Times New Roman"/>
          <w:i/>
          <w:color w:val="000000"/>
          <w:sz w:val="20"/>
          <w:szCs w:val="20"/>
        </w:rPr>
        <w:t xml:space="preserve">-dev </w:t>
      </w:r>
      <w:r w:rsidRPr="006E1D2F">
        <w:rPr>
          <w:rFonts w:ascii="Times New Roman" w:hAnsi="Times New Roman" w:cs="Times New Roman"/>
          <w:sz w:val="20"/>
          <w:szCs w:val="20"/>
        </w:rPr>
        <w:br/>
      </w:r>
      <w:r w:rsidRPr="006E1D2F">
        <w:rPr>
          <w:rFonts w:ascii="Times New Roman" w:hAnsi="Times New Roman" w:cs="Times New Roman"/>
          <w:sz w:val="20"/>
          <w:szCs w:val="20"/>
        </w:rPr>
        <w:tab/>
      </w:r>
      <w:r w:rsidRPr="006E1D2F">
        <w:rPr>
          <w:rFonts w:ascii="Times New Roman" w:hAnsi="Times New Roman" w:cs="Times New Roman"/>
          <w:sz w:val="20"/>
          <w:szCs w:val="20"/>
        </w:rPr>
        <w:tab/>
      </w:r>
      <w:r w:rsidRPr="006E1D2F">
        <w:rPr>
          <w:rFonts w:ascii="Times New Roman" w:hAnsi="Times New Roman" w:cs="Times New Roman"/>
          <w:sz w:val="20"/>
          <w:szCs w:val="20"/>
        </w:rPr>
        <w:tab/>
      </w:r>
      <w:r w:rsidRPr="006E1D2F">
        <w:rPr>
          <w:rFonts w:ascii="Times New Roman" w:hAnsi="Times New Roman" w:cs="Times New Roman"/>
          <w:sz w:val="20"/>
          <w:szCs w:val="20"/>
        </w:rPr>
        <w:tab/>
      </w:r>
      <w:proofErr w:type="spellStart"/>
      <w:r w:rsidRPr="006E1D2F">
        <w:rPr>
          <w:rFonts w:ascii="Times New Roman" w:eastAsia="TimesNewRomanPS" w:hAnsi="Times New Roman" w:cs="Times New Roman"/>
          <w:i/>
          <w:color w:val="000000"/>
          <w:sz w:val="20"/>
          <w:szCs w:val="20"/>
        </w:rPr>
        <w:t>sudo</w:t>
      </w:r>
      <w:proofErr w:type="spellEnd"/>
      <w:r w:rsidRPr="006E1D2F">
        <w:rPr>
          <w:rFonts w:ascii="Times New Roman" w:eastAsia="TimesNewRomanPS" w:hAnsi="Times New Roman" w:cs="Times New Roman"/>
          <w:i/>
          <w:color w:val="000000"/>
          <w:sz w:val="20"/>
          <w:szCs w:val="20"/>
        </w:rPr>
        <w:t xml:space="preserve"> apt install python3 </w:t>
      </w:r>
      <w:r w:rsidRPr="006E1D2F">
        <w:rPr>
          <w:rFonts w:ascii="Times New Roman" w:hAnsi="Times New Roman" w:cs="Times New Roman"/>
          <w:sz w:val="20"/>
          <w:szCs w:val="20"/>
        </w:rPr>
        <w:br/>
      </w:r>
      <w:r w:rsidRPr="006E1D2F">
        <w:rPr>
          <w:rFonts w:ascii="Times New Roman" w:hAnsi="Times New Roman" w:cs="Times New Roman"/>
          <w:sz w:val="20"/>
          <w:szCs w:val="20"/>
        </w:rPr>
        <w:tab/>
      </w:r>
      <w:r w:rsidRPr="006E1D2F">
        <w:rPr>
          <w:rFonts w:ascii="Times New Roman" w:hAnsi="Times New Roman" w:cs="Times New Roman"/>
          <w:sz w:val="20"/>
          <w:szCs w:val="20"/>
        </w:rPr>
        <w:tab/>
      </w:r>
      <w:r w:rsidRPr="006E1D2F">
        <w:rPr>
          <w:rFonts w:ascii="Times New Roman" w:hAnsi="Times New Roman" w:cs="Times New Roman"/>
          <w:sz w:val="20"/>
          <w:szCs w:val="20"/>
        </w:rPr>
        <w:tab/>
      </w:r>
      <w:r w:rsidRPr="006E1D2F">
        <w:rPr>
          <w:rFonts w:ascii="Times New Roman" w:hAnsi="Times New Roman" w:cs="Times New Roman"/>
          <w:sz w:val="20"/>
          <w:szCs w:val="20"/>
        </w:rPr>
        <w:tab/>
      </w:r>
      <w:proofErr w:type="spellStart"/>
      <w:r w:rsidRPr="006E1D2F">
        <w:rPr>
          <w:rFonts w:ascii="Times New Roman" w:eastAsia="TimesNewRomanPS" w:hAnsi="Times New Roman" w:cs="Times New Roman"/>
          <w:i/>
          <w:color w:val="000000"/>
          <w:sz w:val="20"/>
          <w:szCs w:val="20"/>
        </w:rPr>
        <w:t>sudo</w:t>
      </w:r>
      <w:proofErr w:type="spellEnd"/>
      <w:r w:rsidRPr="006E1D2F">
        <w:rPr>
          <w:rFonts w:ascii="Times New Roman" w:eastAsia="TimesNewRomanPS" w:hAnsi="Times New Roman" w:cs="Times New Roman"/>
          <w:i/>
          <w:color w:val="000000"/>
          <w:sz w:val="20"/>
          <w:szCs w:val="20"/>
        </w:rPr>
        <w:t xml:space="preserve"> apt install python3-pip </w:t>
      </w:r>
    </w:p>
    <w:p w14:paraId="46743B80" w14:textId="604F7E0C" w:rsidR="005436E1" w:rsidRPr="006E1D2F" w:rsidRDefault="00F71642" w:rsidP="007A3733">
      <w:pPr>
        <w:tabs>
          <w:tab w:val="left" w:pos="356"/>
          <w:tab w:val="left" w:pos="360"/>
          <w:tab w:val="left" w:pos="712"/>
          <w:tab w:val="left" w:pos="720"/>
          <w:tab w:val="left" w:pos="2380"/>
          <w:tab w:val="left" w:pos="3426"/>
          <w:tab w:val="left" w:pos="3902"/>
          <w:tab w:val="left" w:pos="4602"/>
          <w:tab w:val="left" w:pos="5494"/>
          <w:tab w:val="left" w:pos="7174"/>
          <w:tab w:val="left" w:pos="8730"/>
        </w:tabs>
        <w:autoSpaceDE w:val="0"/>
        <w:autoSpaceDN w:val="0"/>
        <w:spacing w:after="0" w:line="240" w:lineRule="auto"/>
        <w:ind w:firstLine="425"/>
        <w:rPr>
          <w:rFonts w:ascii="Times New Roman" w:eastAsia="TimesNewRomanPSMT" w:hAnsi="Times New Roman" w:cs="Times New Roman"/>
          <w:color w:val="000000"/>
          <w:sz w:val="20"/>
          <w:szCs w:val="20"/>
          <w:lang w:val="ru-RU"/>
        </w:rPr>
      </w:pPr>
      <w:r w:rsidRPr="006E1D2F">
        <w:rPr>
          <w:rFonts w:ascii="Times New Roman" w:hAnsi="Times New Roman" w:cs="Times New Roman"/>
          <w:sz w:val="20"/>
          <w:szCs w:val="20"/>
        </w:rPr>
        <w:tab/>
      </w:r>
      <w:r w:rsidRPr="006E1D2F">
        <w:rPr>
          <w:rFonts w:ascii="Times New Roman" w:eastAsia="TimesNewRomanPSMT" w:hAnsi="Times New Roman" w:cs="Times New Roman"/>
          <w:color w:val="000000"/>
          <w:sz w:val="20"/>
          <w:szCs w:val="20"/>
          <w:lang w:val="ru-RU"/>
        </w:rPr>
        <w:t>4)</w:t>
      </w:r>
      <w:r w:rsidRPr="006E1D2F">
        <w:rPr>
          <w:rFonts w:ascii="Times New Roman" w:eastAsia="ArialMT" w:hAnsi="Times New Roman" w:cs="Times New Roman"/>
          <w:color w:val="000000"/>
          <w:sz w:val="20"/>
          <w:szCs w:val="20"/>
          <w:lang w:val="ru-RU"/>
        </w:rPr>
        <w:t xml:space="preserve"> </w:t>
      </w:r>
      <w:r w:rsidRPr="006E1D2F">
        <w:rPr>
          <w:rFonts w:ascii="Times New Roman" w:eastAsia="TimesNewRomanPSMT" w:hAnsi="Times New Roman" w:cs="Times New Roman"/>
          <w:color w:val="000000"/>
          <w:sz w:val="20"/>
          <w:szCs w:val="20"/>
          <w:lang w:val="ru-RU"/>
        </w:rPr>
        <w:t xml:space="preserve">После всех вышеперечисленных шагов переходим к установке нужных нам библиотек: </w:t>
      </w:r>
    </w:p>
    <w:p w14:paraId="6922CA2E" w14:textId="77777777" w:rsidR="005436E1" w:rsidRPr="006E1D2F" w:rsidRDefault="00F71642" w:rsidP="007A3733">
      <w:pPr>
        <w:tabs>
          <w:tab w:val="left" w:pos="356"/>
          <w:tab w:val="left" w:pos="360"/>
          <w:tab w:val="left" w:pos="712"/>
          <w:tab w:val="left" w:pos="720"/>
          <w:tab w:val="left" w:pos="2380"/>
          <w:tab w:val="left" w:pos="3426"/>
          <w:tab w:val="left" w:pos="3902"/>
          <w:tab w:val="left" w:pos="4602"/>
          <w:tab w:val="left" w:pos="5494"/>
          <w:tab w:val="left" w:pos="7174"/>
          <w:tab w:val="left" w:pos="8730"/>
        </w:tabs>
        <w:autoSpaceDE w:val="0"/>
        <w:autoSpaceDN w:val="0"/>
        <w:spacing w:after="0" w:line="240" w:lineRule="auto"/>
        <w:ind w:firstLine="425"/>
        <w:rPr>
          <w:rFonts w:ascii="Times New Roman" w:eastAsia="TimesNewRomanPSMT" w:hAnsi="Times New Roman" w:cs="Times New Roman"/>
          <w:color w:val="000000"/>
          <w:sz w:val="20"/>
          <w:szCs w:val="20"/>
        </w:rPr>
      </w:pPr>
      <w:r w:rsidRPr="006E1D2F">
        <w:rPr>
          <w:rFonts w:ascii="Times New Roman" w:hAnsi="Times New Roman" w:cs="Times New Roman"/>
          <w:sz w:val="20"/>
          <w:szCs w:val="20"/>
          <w:lang w:val="ru-RU"/>
        </w:rPr>
        <w:tab/>
      </w:r>
      <w:r w:rsidRPr="006E1D2F">
        <w:rPr>
          <w:rFonts w:ascii="Times New Roman" w:hAnsi="Times New Roman" w:cs="Times New Roman"/>
          <w:sz w:val="20"/>
          <w:szCs w:val="20"/>
          <w:lang w:val="ru-RU"/>
        </w:rPr>
        <w:tab/>
      </w:r>
      <w:r w:rsidRPr="006E1D2F">
        <w:rPr>
          <w:rFonts w:ascii="Times New Roman" w:eastAsia="TimesNewRomanPSMT" w:hAnsi="Times New Roman" w:cs="Times New Roman"/>
          <w:color w:val="000000"/>
          <w:sz w:val="20"/>
          <w:szCs w:val="20"/>
        </w:rPr>
        <w:t>5)</w:t>
      </w:r>
      <w:r w:rsidRPr="006E1D2F">
        <w:rPr>
          <w:rFonts w:ascii="Times New Roman" w:eastAsia="ArialMT" w:hAnsi="Times New Roman" w:cs="Times New Roman"/>
          <w:color w:val="000000"/>
          <w:sz w:val="20"/>
          <w:szCs w:val="20"/>
        </w:rPr>
        <w:t xml:space="preserve"> </w:t>
      </w:r>
      <w:proofErr w:type="spellStart"/>
      <w:r w:rsidRPr="006E1D2F">
        <w:rPr>
          <w:rFonts w:ascii="Times New Roman" w:eastAsia="TimesNewRomanPS" w:hAnsi="Times New Roman" w:cs="Times New Roman"/>
          <w:i/>
          <w:color w:val="000000"/>
          <w:sz w:val="20"/>
          <w:szCs w:val="20"/>
        </w:rPr>
        <w:t>sudo</w:t>
      </w:r>
      <w:proofErr w:type="spellEnd"/>
      <w:r w:rsidRPr="006E1D2F">
        <w:rPr>
          <w:rFonts w:ascii="Times New Roman" w:eastAsia="TimesNewRomanPS" w:hAnsi="Times New Roman" w:cs="Times New Roman"/>
          <w:i/>
          <w:color w:val="000000"/>
          <w:sz w:val="20"/>
          <w:szCs w:val="20"/>
        </w:rPr>
        <w:t xml:space="preserve"> pip3 install </w:t>
      </w:r>
      <w:proofErr w:type="spellStart"/>
      <w:r w:rsidRPr="006E1D2F">
        <w:rPr>
          <w:rFonts w:ascii="Times New Roman" w:eastAsia="TimesNewRomanPS" w:hAnsi="Times New Roman" w:cs="Times New Roman"/>
          <w:i/>
          <w:color w:val="000000"/>
          <w:sz w:val="20"/>
          <w:szCs w:val="20"/>
        </w:rPr>
        <w:t>numpy</w:t>
      </w:r>
      <w:proofErr w:type="spellEnd"/>
      <w:r w:rsidRPr="006E1D2F">
        <w:rPr>
          <w:rFonts w:ascii="Times New Roman" w:eastAsia="TimesNewRomanPSMT" w:hAnsi="Times New Roman" w:cs="Times New Roman"/>
          <w:color w:val="000000"/>
          <w:sz w:val="20"/>
          <w:szCs w:val="20"/>
        </w:rPr>
        <w:t xml:space="preserve"> </w:t>
      </w:r>
      <w:r w:rsidRPr="006E1D2F">
        <w:rPr>
          <w:rFonts w:ascii="Times New Roman" w:hAnsi="Times New Roman" w:cs="Times New Roman"/>
          <w:sz w:val="20"/>
          <w:szCs w:val="20"/>
        </w:rPr>
        <w:br/>
      </w:r>
      <w:r w:rsidRPr="006E1D2F">
        <w:rPr>
          <w:rFonts w:ascii="Times New Roman" w:hAnsi="Times New Roman" w:cs="Times New Roman"/>
          <w:sz w:val="20"/>
          <w:szCs w:val="20"/>
        </w:rPr>
        <w:tab/>
      </w:r>
      <w:r w:rsidRPr="006E1D2F">
        <w:rPr>
          <w:rFonts w:ascii="Times New Roman" w:hAnsi="Times New Roman" w:cs="Times New Roman"/>
          <w:sz w:val="20"/>
          <w:szCs w:val="20"/>
        </w:rPr>
        <w:tab/>
      </w:r>
      <w:r w:rsidRPr="006E1D2F">
        <w:rPr>
          <w:rFonts w:ascii="Times New Roman" w:eastAsia="TimesNewRomanPSMT" w:hAnsi="Times New Roman" w:cs="Times New Roman"/>
          <w:color w:val="000000"/>
          <w:sz w:val="20"/>
          <w:szCs w:val="20"/>
        </w:rPr>
        <w:t>6)</w:t>
      </w:r>
      <w:r w:rsidRPr="006E1D2F">
        <w:rPr>
          <w:rFonts w:ascii="Times New Roman" w:eastAsia="ArialMT" w:hAnsi="Times New Roman" w:cs="Times New Roman"/>
          <w:color w:val="000000"/>
          <w:sz w:val="20"/>
          <w:szCs w:val="20"/>
        </w:rPr>
        <w:t xml:space="preserve"> </w:t>
      </w:r>
      <w:proofErr w:type="spellStart"/>
      <w:r w:rsidRPr="006E1D2F">
        <w:rPr>
          <w:rFonts w:ascii="Times New Roman" w:eastAsia="TimesNewRomanPS" w:hAnsi="Times New Roman" w:cs="Times New Roman"/>
          <w:i/>
          <w:color w:val="000000"/>
          <w:sz w:val="20"/>
          <w:szCs w:val="20"/>
        </w:rPr>
        <w:t>sudo</w:t>
      </w:r>
      <w:proofErr w:type="spellEnd"/>
      <w:r w:rsidRPr="006E1D2F">
        <w:rPr>
          <w:rFonts w:ascii="Times New Roman" w:eastAsia="TimesNewRomanPS" w:hAnsi="Times New Roman" w:cs="Times New Roman"/>
          <w:i/>
          <w:color w:val="000000"/>
          <w:sz w:val="20"/>
          <w:szCs w:val="20"/>
        </w:rPr>
        <w:t xml:space="preserve"> pip3 install </w:t>
      </w:r>
      <w:proofErr w:type="spellStart"/>
      <w:r w:rsidRPr="006E1D2F">
        <w:rPr>
          <w:rFonts w:ascii="Times New Roman" w:eastAsia="TimesNewRomanPS" w:hAnsi="Times New Roman" w:cs="Times New Roman"/>
          <w:i/>
          <w:color w:val="000000"/>
          <w:sz w:val="20"/>
          <w:szCs w:val="20"/>
        </w:rPr>
        <w:t>opencv</w:t>
      </w:r>
      <w:proofErr w:type="spellEnd"/>
      <w:r w:rsidRPr="006E1D2F">
        <w:rPr>
          <w:rFonts w:ascii="Times New Roman" w:eastAsia="TimesNewRomanPSMT" w:hAnsi="Times New Roman" w:cs="Times New Roman"/>
          <w:color w:val="000000"/>
          <w:sz w:val="20"/>
          <w:szCs w:val="20"/>
        </w:rPr>
        <w:t xml:space="preserve"> </w:t>
      </w:r>
    </w:p>
    <w:p w14:paraId="3C214B71" w14:textId="292D61E3" w:rsidR="00D17B4E" w:rsidRPr="006E1D2F" w:rsidRDefault="00F71642" w:rsidP="007A3733">
      <w:pPr>
        <w:tabs>
          <w:tab w:val="left" w:pos="356"/>
          <w:tab w:val="left" w:pos="360"/>
          <w:tab w:val="left" w:pos="712"/>
          <w:tab w:val="left" w:pos="720"/>
          <w:tab w:val="left" w:pos="2380"/>
          <w:tab w:val="left" w:pos="3426"/>
          <w:tab w:val="left" w:pos="3902"/>
          <w:tab w:val="left" w:pos="4602"/>
          <w:tab w:val="left" w:pos="5494"/>
          <w:tab w:val="left" w:pos="7174"/>
          <w:tab w:val="left" w:pos="8730"/>
        </w:tabs>
        <w:autoSpaceDE w:val="0"/>
        <w:autoSpaceDN w:val="0"/>
        <w:spacing w:after="0" w:line="240" w:lineRule="auto"/>
        <w:ind w:firstLine="425"/>
        <w:jc w:val="both"/>
        <w:rPr>
          <w:rFonts w:ascii="Times New Roman" w:hAnsi="Times New Roman" w:cs="Times New Roman"/>
          <w:sz w:val="20"/>
          <w:szCs w:val="20"/>
        </w:rPr>
      </w:pPr>
      <w:r w:rsidRPr="006E1D2F">
        <w:rPr>
          <w:rFonts w:ascii="Times New Roman" w:hAnsi="Times New Roman" w:cs="Times New Roman"/>
          <w:sz w:val="20"/>
          <w:szCs w:val="20"/>
        </w:rPr>
        <w:tab/>
      </w:r>
      <w:r w:rsidRPr="006E1D2F">
        <w:rPr>
          <w:rFonts w:ascii="Times New Roman" w:hAnsi="Times New Roman" w:cs="Times New Roman"/>
          <w:sz w:val="20"/>
          <w:szCs w:val="20"/>
        </w:rPr>
        <w:tab/>
      </w:r>
      <w:r w:rsidRPr="006E1D2F">
        <w:rPr>
          <w:rFonts w:ascii="Times New Roman" w:eastAsia="TimesNewRomanPSMT" w:hAnsi="Times New Roman" w:cs="Times New Roman"/>
          <w:color w:val="000000"/>
          <w:sz w:val="20"/>
          <w:szCs w:val="20"/>
        </w:rPr>
        <w:t>7)</w:t>
      </w:r>
      <w:r w:rsidRPr="006E1D2F">
        <w:rPr>
          <w:rFonts w:ascii="Times New Roman" w:eastAsia="ArialMT" w:hAnsi="Times New Roman" w:cs="Times New Roman"/>
          <w:color w:val="000000"/>
          <w:sz w:val="20"/>
          <w:szCs w:val="20"/>
        </w:rPr>
        <w:t xml:space="preserve"> </w:t>
      </w:r>
      <w:r w:rsidRPr="006E1D2F">
        <w:rPr>
          <w:rFonts w:ascii="Times New Roman" w:eastAsia="TimesNewRomanPSMT" w:hAnsi="Times New Roman" w:cs="Times New Roman"/>
          <w:color w:val="000000"/>
          <w:sz w:val="20"/>
          <w:szCs w:val="20"/>
          <w:lang w:val="ru-RU"/>
        </w:rPr>
        <w:t>Также</w:t>
      </w:r>
      <w:r w:rsidRPr="006E1D2F">
        <w:rPr>
          <w:rFonts w:ascii="Times New Roman" w:eastAsia="TimesNewRomanPSMT" w:hAnsi="Times New Roman" w:cs="Times New Roman"/>
          <w:color w:val="000000"/>
          <w:sz w:val="20"/>
          <w:szCs w:val="20"/>
        </w:rPr>
        <w:t xml:space="preserve"> </w:t>
      </w:r>
      <w:r w:rsidRPr="006E1D2F">
        <w:rPr>
          <w:rFonts w:ascii="Times New Roman" w:eastAsia="TimesNewRomanPSMT" w:hAnsi="Times New Roman" w:cs="Times New Roman"/>
          <w:color w:val="000000"/>
          <w:sz w:val="20"/>
          <w:szCs w:val="20"/>
          <w:lang w:val="ru-RU"/>
        </w:rPr>
        <w:t>был</w:t>
      </w:r>
      <w:r w:rsidRPr="006E1D2F">
        <w:rPr>
          <w:rFonts w:ascii="Times New Roman" w:eastAsia="TimesNewRomanPSMT" w:hAnsi="Times New Roman" w:cs="Times New Roman"/>
          <w:color w:val="000000"/>
          <w:sz w:val="20"/>
          <w:szCs w:val="20"/>
        </w:rPr>
        <w:t xml:space="preserve"> </w:t>
      </w:r>
      <w:r w:rsidRPr="006E1D2F">
        <w:rPr>
          <w:rFonts w:ascii="Times New Roman" w:eastAsia="TimesNewRomanPSMT" w:hAnsi="Times New Roman" w:cs="Times New Roman"/>
          <w:color w:val="000000"/>
          <w:sz w:val="20"/>
          <w:szCs w:val="20"/>
          <w:lang w:val="ru-RU"/>
        </w:rPr>
        <w:t>установлен</w:t>
      </w:r>
      <w:r w:rsidRPr="006E1D2F">
        <w:rPr>
          <w:rFonts w:ascii="Times New Roman" w:eastAsia="TimesNewRomanPSMT" w:hAnsi="Times New Roman" w:cs="Times New Roman"/>
          <w:color w:val="000000"/>
          <w:sz w:val="20"/>
          <w:szCs w:val="20"/>
        </w:rPr>
        <w:t xml:space="preserve"> </w:t>
      </w:r>
      <w:r w:rsidRPr="006E1D2F">
        <w:rPr>
          <w:rFonts w:ascii="Times New Roman" w:eastAsia="TimesNewRomanPSMT" w:hAnsi="Times New Roman" w:cs="Times New Roman"/>
          <w:color w:val="000000"/>
          <w:sz w:val="20"/>
          <w:szCs w:val="20"/>
          <w:lang w:val="ru-RU"/>
        </w:rPr>
        <w:t>пакет</w:t>
      </w:r>
      <w:r w:rsidRPr="006E1D2F">
        <w:rPr>
          <w:rFonts w:ascii="Times New Roman" w:eastAsia="TimesNewRomanPSMT" w:hAnsi="Times New Roman" w:cs="Times New Roman"/>
          <w:color w:val="000000"/>
          <w:sz w:val="20"/>
          <w:szCs w:val="20"/>
        </w:rPr>
        <w:t xml:space="preserve"> </w:t>
      </w:r>
      <w:proofErr w:type="spellStart"/>
      <w:r w:rsidRPr="006E1D2F">
        <w:rPr>
          <w:rFonts w:ascii="Times New Roman" w:eastAsia="TimesNewRomanPSMT" w:hAnsi="Times New Roman" w:cs="Times New Roman"/>
          <w:color w:val="000000"/>
          <w:sz w:val="20"/>
          <w:szCs w:val="20"/>
        </w:rPr>
        <w:t>virtualenv</w:t>
      </w:r>
      <w:proofErr w:type="spellEnd"/>
      <w:r w:rsidRPr="006E1D2F">
        <w:rPr>
          <w:rFonts w:ascii="Times New Roman" w:eastAsia="TimesNewRomanPS" w:hAnsi="Times New Roman" w:cs="Times New Roman"/>
          <w:i/>
          <w:color w:val="000000"/>
          <w:sz w:val="20"/>
          <w:szCs w:val="20"/>
        </w:rPr>
        <w:t>(</w:t>
      </w:r>
      <w:proofErr w:type="spellStart"/>
      <w:r w:rsidRPr="006E1D2F">
        <w:rPr>
          <w:rFonts w:ascii="Times New Roman" w:eastAsia="TimesNewRomanPS" w:hAnsi="Times New Roman" w:cs="Times New Roman"/>
          <w:i/>
          <w:color w:val="000000"/>
          <w:sz w:val="20"/>
          <w:szCs w:val="20"/>
        </w:rPr>
        <w:t>sudo</w:t>
      </w:r>
      <w:proofErr w:type="spellEnd"/>
      <w:r w:rsidRPr="006E1D2F">
        <w:rPr>
          <w:rFonts w:ascii="Times New Roman" w:eastAsia="TimesNewRomanPS" w:hAnsi="Times New Roman" w:cs="Times New Roman"/>
          <w:i/>
          <w:color w:val="000000"/>
          <w:sz w:val="20"/>
          <w:szCs w:val="20"/>
        </w:rPr>
        <w:t xml:space="preserve"> apt-get install </w:t>
      </w:r>
      <w:proofErr w:type="spellStart"/>
      <w:r w:rsidRPr="006E1D2F">
        <w:rPr>
          <w:rFonts w:ascii="Times New Roman" w:eastAsia="TimesNewRomanPS" w:hAnsi="Times New Roman" w:cs="Times New Roman"/>
          <w:i/>
          <w:color w:val="000000"/>
          <w:sz w:val="20"/>
          <w:szCs w:val="20"/>
        </w:rPr>
        <w:t>virtualenv</w:t>
      </w:r>
      <w:proofErr w:type="spellEnd"/>
      <w:r w:rsidRPr="006E1D2F">
        <w:rPr>
          <w:rFonts w:ascii="Times New Roman" w:eastAsia="TimesNewRomanPS" w:hAnsi="Times New Roman" w:cs="Times New Roman"/>
          <w:i/>
          <w:color w:val="000000"/>
          <w:sz w:val="20"/>
          <w:szCs w:val="20"/>
        </w:rPr>
        <w:t>)</w:t>
      </w:r>
      <w:r w:rsidRPr="006E1D2F">
        <w:rPr>
          <w:rFonts w:ascii="Times New Roman" w:eastAsia="TimesNewRomanPSMT" w:hAnsi="Times New Roman" w:cs="Times New Roman"/>
          <w:color w:val="000000"/>
          <w:sz w:val="20"/>
          <w:szCs w:val="20"/>
        </w:rPr>
        <w:t xml:space="preserve"> </w:t>
      </w:r>
      <w:r w:rsidRPr="006E1D2F">
        <w:rPr>
          <w:rFonts w:ascii="Times New Roman" w:eastAsia="TimesNewRomanPSMT" w:hAnsi="Times New Roman" w:cs="Times New Roman"/>
          <w:color w:val="000000"/>
          <w:sz w:val="20"/>
          <w:szCs w:val="20"/>
          <w:lang w:val="ru-RU"/>
        </w:rPr>
        <w:t>для</w:t>
      </w:r>
      <w:r w:rsidRPr="006E1D2F">
        <w:rPr>
          <w:rFonts w:ascii="Times New Roman" w:eastAsia="TimesNewRomanPSMT" w:hAnsi="Times New Roman" w:cs="Times New Roman"/>
          <w:color w:val="000000"/>
          <w:sz w:val="20"/>
          <w:szCs w:val="20"/>
        </w:rPr>
        <w:t xml:space="preserve"> </w:t>
      </w:r>
      <w:r w:rsidRPr="006E1D2F">
        <w:rPr>
          <w:rFonts w:ascii="Times New Roman" w:eastAsia="TimesNewRomanPSMT" w:hAnsi="Times New Roman" w:cs="Times New Roman"/>
          <w:color w:val="000000"/>
          <w:sz w:val="20"/>
          <w:szCs w:val="20"/>
          <w:lang w:val="ru-RU"/>
        </w:rPr>
        <w:t>создания</w:t>
      </w:r>
      <w:r w:rsidRPr="006E1D2F">
        <w:rPr>
          <w:rFonts w:ascii="Times New Roman" w:eastAsia="TimesNewRomanPSMT" w:hAnsi="Times New Roman" w:cs="Times New Roman"/>
          <w:color w:val="000000"/>
          <w:sz w:val="20"/>
          <w:szCs w:val="20"/>
        </w:rPr>
        <w:t xml:space="preserve"> </w:t>
      </w:r>
      <w:hyperlink r:id="rId10" w:history="1">
        <w:r w:rsidRPr="006E1D2F">
          <w:rPr>
            <w:rFonts w:ascii="Times New Roman" w:eastAsia="TimesNewRomanPSMT" w:hAnsi="Times New Roman" w:cs="Times New Roman"/>
            <w:color w:val="000000"/>
            <w:sz w:val="20"/>
            <w:szCs w:val="20"/>
            <w:lang w:val="ru-RU"/>
          </w:rPr>
          <w:t>виртуальной</w:t>
        </w:r>
        <w:r w:rsidRPr="006E1D2F">
          <w:rPr>
            <w:rFonts w:ascii="Times New Roman" w:eastAsia="TimesNewRomanPSMT" w:hAnsi="Times New Roman" w:cs="Times New Roman"/>
            <w:color w:val="000000"/>
            <w:sz w:val="20"/>
            <w:szCs w:val="20"/>
          </w:rPr>
          <w:t xml:space="preserve"> </w:t>
        </w:r>
      </w:hyperlink>
      <w:hyperlink r:id="rId11" w:history="1">
        <w:r w:rsidRPr="006E1D2F">
          <w:rPr>
            <w:rFonts w:ascii="Times New Roman" w:eastAsia="TimesNewRomanPSMT" w:hAnsi="Times New Roman" w:cs="Times New Roman"/>
            <w:color w:val="000000"/>
            <w:sz w:val="20"/>
            <w:szCs w:val="20"/>
            <w:lang w:val="ru-RU"/>
          </w:rPr>
          <w:t>среды</w:t>
        </w:r>
        <w:r w:rsidRPr="006E1D2F">
          <w:rPr>
            <w:rFonts w:ascii="Times New Roman" w:eastAsia="TimesNewRomanPSMT" w:hAnsi="Times New Roman" w:cs="Times New Roman"/>
            <w:color w:val="000000"/>
            <w:sz w:val="20"/>
            <w:szCs w:val="20"/>
          </w:rPr>
          <w:t xml:space="preserve">, </w:t>
        </w:r>
      </w:hyperlink>
      <w:hyperlink r:id="rId12" w:history="1">
        <w:r w:rsidRPr="006E1D2F">
          <w:rPr>
            <w:rFonts w:ascii="Times New Roman" w:eastAsia="TimesNewRomanPSMT" w:hAnsi="Times New Roman" w:cs="Times New Roman"/>
            <w:color w:val="000000"/>
            <w:sz w:val="20"/>
            <w:szCs w:val="20"/>
            <w:lang w:val="ru-RU"/>
          </w:rPr>
          <w:t>в</w:t>
        </w:r>
        <w:r w:rsidRPr="006E1D2F">
          <w:rPr>
            <w:rFonts w:ascii="Times New Roman" w:eastAsia="TimesNewRomanPSMT" w:hAnsi="Times New Roman" w:cs="Times New Roman"/>
            <w:color w:val="000000"/>
            <w:sz w:val="20"/>
            <w:szCs w:val="20"/>
          </w:rPr>
          <w:t xml:space="preserve"> </w:t>
        </w:r>
      </w:hyperlink>
      <w:hyperlink r:id="rId13" w:history="1">
        <w:r w:rsidRPr="006E1D2F">
          <w:rPr>
            <w:rFonts w:ascii="Times New Roman" w:eastAsia="TimesNewRomanPSMT" w:hAnsi="Times New Roman" w:cs="Times New Roman"/>
            <w:color w:val="000000"/>
            <w:sz w:val="20"/>
            <w:szCs w:val="20"/>
            <w:lang w:val="ru-RU"/>
          </w:rPr>
          <w:t>нее</w:t>
        </w:r>
        <w:r w:rsidRPr="006E1D2F">
          <w:rPr>
            <w:rFonts w:ascii="Times New Roman" w:eastAsia="TimesNewRomanPSMT" w:hAnsi="Times New Roman" w:cs="Times New Roman"/>
            <w:color w:val="000000"/>
            <w:sz w:val="20"/>
            <w:szCs w:val="20"/>
          </w:rPr>
          <w:t xml:space="preserve"> </w:t>
        </w:r>
      </w:hyperlink>
      <w:hyperlink r:id="rId14" w:history="1">
        <w:r w:rsidRPr="006E1D2F">
          <w:rPr>
            <w:rFonts w:ascii="Times New Roman" w:eastAsia="TimesNewRomanPSMT" w:hAnsi="Times New Roman" w:cs="Times New Roman"/>
            <w:color w:val="000000"/>
            <w:sz w:val="20"/>
            <w:szCs w:val="20"/>
            <w:lang w:val="ru-RU"/>
          </w:rPr>
          <w:t>были</w:t>
        </w:r>
        <w:r w:rsidRPr="006E1D2F">
          <w:rPr>
            <w:rFonts w:ascii="Times New Roman" w:eastAsia="TimesNewRomanPSMT" w:hAnsi="Times New Roman" w:cs="Times New Roman"/>
            <w:color w:val="000000"/>
            <w:sz w:val="20"/>
            <w:szCs w:val="20"/>
          </w:rPr>
          <w:t xml:space="preserve"> </w:t>
        </w:r>
      </w:hyperlink>
      <w:hyperlink r:id="rId15" w:history="1">
        <w:r w:rsidRPr="006E1D2F">
          <w:rPr>
            <w:rFonts w:ascii="Times New Roman" w:eastAsia="TimesNewRomanPSMT" w:hAnsi="Times New Roman" w:cs="Times New Roman"/>
            <w:color w:val="000000"/>
            <w:sz w:val="20"/>
            <w:szCs w:val="20"/>
            <w:lang w:val="ru-RU"/>
          </w:rPr>
          <w:t>установлены</w:t>
        </w:r>
        <w:r w:rsidRPr="006E1D2F">
          <w:rPr>
            <w:rFonts w:ascii="Times New Roman" w:eastAsia="TimesNewRomanPSMT" w:hAnsi="Times New Roman" w:cs="Times New Roman"/>
            <w:color w:val="000000"/>
            <w:sz w:val="20"/>
            <w:szCs w:val="20"/>
          </w:rPr>
          <w:t xml:space="preserve"> </w:t>
        </w:r>
      </w:hyperlink>
      <w:hyperlink r:id="rId16" w:history="1">
        <w:r w:rsidR="006E1D2F" w:rsidRPr="006E1D2F">
          <w:rPr>
            <w:rStyle w:val="aff8"/>
            <w:rFonts w:ascii="Times New Roman" w:eastAsia="TimesNewRomanPSMT" w:hAnsi="Times New Roman" w:cs="Times New Roman"/>
            <w:color w:val="auto"/>
            <w:sz w:val="20"/>
            <w:szCs w:val="20"/>
            <w:lang w:val="ru-RU"/>
          </w:rPr>
          <w:t>библиотеки</w:t>
        </w:r>
      </w:hyperlink>
      <w:r w:rsidR="00C1413E" w:rsidRPr="006E1D2F">
        <w:rPr>
          <w:rFonts w:ascii="Times New Roman" w:eastAsia="TimesNewRomanPSMT" w:hAnsi="Times New Roman" w:cs="Times New Roman"/>
          <w:color w:val="000000"/>
          <w:sz w:val="20"/>
          <w:szCs w:val="20"/>
        </w:rPr>
        <w:t xml:space="preserve"> </w:t>
      </w:r>
      <w:proofErr w:type="spellStart"/>
      <w:r w:rsidRPr="006E1D2F">
        <w:rPr>
          <w:rFonts w:ascii="Times New Roman" w:eastAsia="TimesNewRomanPSMT" w:hAnsi="Times New Roman" w:cs="Times New Roman"/>
          <w:color w:val="000000"/>
          <w:sz w:val="20"/>
          <w:szCs w:val="20"/>
        </w:rPr>
        <w:t>dlib</w:t>
      </w:r>
      <w:proofErr w:type="spellEnd"/>
      <w:r w:rsidRPr="006E1D2F">
        <w:rPr>
          <w:rFonts w:ascii="Times New Roman" w:eastAsia="TimesNewRomanPS" w:hAnsi="Times New Roman" w:cs="Times New Roman"/>
          <w:i/>
          <w:color w:val="000000"/>
          <w:sz w:val="20"/>
          <w:szCs w:val="20"/>
        </w:rPr>
        <w:t>(</w:t>
      </w:r>
      <w:proofErr w:type="spellStart"/>
      <w:r w:rsidRPr="006E1D2F">
        <w:rPr>
          <w:rFonts w:ascii="Times New Roman" w:eastAsia="TimesNewRomanPS" w:hAnsi="Times New Roman" w:cs="Times New Roman"/>
          <w:i/>
          <w:color w:val="000000"/>
          <w:sz w:val="20"/>
          <w:szCs w:val="20"/>
        </w:rPr>
        <w:t>wget</w:t>
      </w:r>
      <w:proofErr w:type="spellEnd"/>
      <w:r w:rsidR="00C1413E" w:rsidRPr="006E1D2F">
        <w:rPr>
          <w:rFonts w:ascii="Times New Roman" w:eastAsia="TimesNewRomanPS" w:hAnsi="Times New Roman" w:cs="Times New Roman"/>
          <w:i/>
          <w:color w:val="000000"/>
          <w:sz w:val="20"/>
          <w:szCs w:val="20"/>
        </w:rPr>
        <w:t xml:space="preserve"> </w:t>
      </w:r>
      <w:hyperlink r:id="rId17" w:history="1">
        <w:r w:rsidR="00C1413E" w:rsidRPr="006E1D2F">
          <w:rPr>
            <w:rStyle w:val="aff8"/>
            <w:rFonts w:ascii="Times New Roman" w:eastAsia="TimesNewRomanPS" w:hAnsi="Times New Roman" w:cs="Times New Roman"/>
            <w:i/>
            <w:color w:val="auto"/>
            <w:sz w:val="20"/>
            <w:szCs w:val="20"/>
          </w:rPr>
          <w:t>https://github.com/prepkg/dlib-</w:t>
        </w:r>
        <w:r w:rsidR="00C1413E" w:rsidRPr="006E1D2F">
          <w:rPr>
            <w:rStyle w:val="aff8"/>
            <w:rFonts w:ascii="Times New Roman" w:eastAsia="TimesNewRomanPS" w:hAnsi="Times New Roman" w:cs="Times New Roman"/>
            <w:i/>
            <w:color w:val="auto"/>
            <w:sz w:val="20"/>
            <w:szCs w:val="20"/>
          </w:rPr>
          <w:lastRenderedPageBreak/>
          <w:t>ras</w:t>
        </w:r>
      </w:hyperlink>
      <w:hyperlink r:id="rId18" w:history="1">
        <w:r w:rsidRPr="006E1D2F">
          <w:rPr>
            <w:rFonts w:ascii="Times New Roman" w:eastAsia="TimesNewRomanPS" w:hAnsi="Times New Roman" w:cs="Times New Roman"/>
            <w:i/>
            <w:sz w:val="20"/>
            <w:szCs w:val="20"/>
            <w:u w:val="single"/>
          </w:rPr>
          <w:t>pberrypi/releases/latest/d</w:t>
        </w:r>
      </w:hyperlink>
      <w:hyperlink r:id="rId19" w:history="1">
        <w:r w:rsidRPr="006E1D2F">
          <w:rPr>
            <w:rFonts w:ascii="Times New Roman" w:eastAsia="TimesNewRomanPS" w:hAnsi="Times New Roman" w:cs="Times New Roman"/>
            <w:i/>
            <w:sz w:val="20"/>
            <w:szCs w:val="20"/>
            <w:u w:val="single"/>
          </w:rPr>
          <w:t>ownload/dlib_64.deb</w:t>
        </w:r>
      </w:hyperlink>
      <w:r w:rsidRPr="006E1D2F">
        <w:rPr>
          <w:rFonts w:ascii="Times New Roman" w:eastAsia="TimesNewRomanPS" w:hAnsi="Times New Roman" w:cs="Times New Roman"/>
          <w:i/>
          <w:sz w:val="20"/>
          <w:szCs w:val="20"/>
        </w:rPr>
        <w:t xml:space="preserve"> </w:t>
      </w:r>
      <w:proofErr w:type="spellStart"/>
      <w:r w:rsidRPr="006E1D2F">
        <w:rPr>
          <w:rFonts w:ascii="Times New Roman" w:eastAsia="TimesNewRomanPS" w:hAnsi="Times New Roman" w:cs="Times New Roman"/>
          <w:i/>
          <w:sz w:val="20"/>
          <w:szCs w:val="20"/>
        </w:rPr>
        <w:t>sudo</w:t>
      </w:r>
      <w:proofErr w:type="spellEnd"/>
      <w:r w:rsidRPr="006E1D2F">
        <w:rPr>
          <w:rFonts w:ascii="Times New Roman" w:eastAsia="TimesNewRomanPS" w:hAnsi="Times New Roman" w:cs="Times New Roman"/>
          <w:i/>
          <w:sz w:val="20"/>
          <w:szCs w:val="20"/>
        </w:rPr>
        <w:t xml:space="preserve"> apt </w:t>
      </w:r>
      <w:hyperlink r:id="rId20" w:history="1">
        <w:r w:rsidRPr="006E1D2F">
          <w:rPr>
            <w:rFonts w:ascii="Times New Roman" w:eastAsia="TimesNewRomanPS" w:hAnsi="Times New Roman" w:cs="Times New Roman"/>
            <w:i/>
            <w:color w:val="000000"/>
            <w:sz w:val="20"/>
            <w:szCs w:val="20"/>
          </w:rPr>
          <w:t xml:space="preserve">install -y ./dlib_64.deb) </w:t>
        </w:r>
      </w:hyperlink>
      <w:r w:rsidRPr="006E1D2F">
        <w:rPr>
          <w:rFonts w:ascii="Times New Roman" w:eastAsia="TimesNewRomanPSMT" w:hAnsi="Times New Roman" w:cs="Times New Roman"/>
          <w:color w:val="000000"/>
          <w:sz w:val="20"/>
          <w:szCs w:val="20"/>
          <w:lang w:val="ru-RU"/>
        </w:rPr>
        <w:t>и</w:t>
      </w:r>
      <w:hyperlink r:id="rId21" w:history="1">
        <w:r w:rsidRPr="006E1D2F">
          <w:rPr>
            <w:rFonts w:ascii="Times New Roman" w:eastAsia="TimesNewRomanPSMT" w:hAnsi="Times New Roman" w:cs="Times New Roman"/>
            <w:color w:val="000000"/>
            <w:sz w:val="20"/>
            <w:szCs w:val="20"/>
          </w:rPr>
          <w:t xml:space="preserve"> </w:t>
        </w:r>
        <w:proofErr w:type="spellStart"/>
        <w:r w:rsidRPr="006E1D2F">
          <w:rPr>
            <w:rFonts w:ascii="Times New Roman" w:eastAsia="TimesNewRomanPSMT" w:hAnsi="Times New Roman" w:cs="Times New Roman"/>
            <w:color w:val="000000"/>
            <w:sz w:val="20"/>
            <w:szCs w:val="20"/>
          </w:rPr>
          <w:t>imutils</w:t>
        </w:r>
        <w:proofErr w:type="spellEnd"/>
      </w:hyperlink>
      <w:hyperlink r:id="rId22" w:history="1">
        <w:r w:rsidRPr="006E1D2F">
          <w:rPr>
            <w:rFonts w:ascii="Times New Roman" w:eastAsia="TimesNewRomanPS" w:hAnsi="Times New Roman" w:cs="Times New Roman"/>
            <w:i/>
            <w:color w:val="000000"/>
            <w:sz w:val="20"/>
            <w:szCs w:val="20"/>
          </w:rPr>
          <w:t>(</w:t>
        </w:r>
        <w:proofErr w:type="spellStart"/>
      </w:hyperlink>
      <w:hyperlink r:id="rId23" w:history="1">
        <w:r w:rsidRPr="006E1D2F">
          <w:rPr>
            <w:rFonts w:ascii="Times New Roman" w:eastAsia="TimesNewRomanPS" w:hAnsi="Times New Roman" w:cs="Times New Roman"/>
            <w:i/>
            <w:color w:val="000000"/>
            <w:sz w:val="20"/>
            <w:szCs w:val="20"/>
          </w:rPr>
          <w:t>sudo</w:t>
        </w:r>
        <w:proofErr w:type="spellEnd"/>
        <w:r w:rsidRPr="006E1D2F">
          <w:rPr>
            <w:rFonts w:ascii="Times New Roman" w:eastAsia="TimesNewRomanPS" w:hAnsi="Times New Roman" w:cs="Times New Roman"/>
            <w:i/>
            <w:color w:val="000000"/>
            <w:sz w:val="20"/>
            <w:szCs w:val="20"/>
          </w:rPr>
          <w:t xml:space="preserve"> pip3 install </w:t>
        </w:r>
        <w:proofErr w:type="spellStart"/>
        <w:r w:rsidRPr="006E1D2F">
          <w:rPr>
            <w:rFonts w:ascii="Times New Roman" w:eastAsia="TimesNewRomanPS" w:hAnsi="Times New Roman" w:cs="Times New Roman"/>
            <w:i/>
            <w:color w:val="000000"/>
            <w:sz w:val="20"/>
            <w:szCs w:val="20"/>
          </w:rPr>
          <w:t>imutils</w:t>
        </w:r>
        <w:proofErr w:type="spellEnd"/>
        <w:r w:rsidRPr="006E1D2F">
          <w:rPr>
            <w:rFonts w:ascii="Times New Roman" w:eastAsia="TimesNewRomanPS" w:hAnsi="Times New Roman" w:cs="Times New Roman"/>
            <w:i/>
            <w:color w:val="000000"/>
            <w:sz w:val="20"/>
            <w:szCs w:val="20"/>
          </w:rPr>
          <w:t>)</w:t>
        </w:r>
      </w:hyperlink>
      <w:r w:rsidR="00D17B4E" w:rsidRPr="006E1D2F">
        <w:rPr>
          <w:rFonts w:ascii="Times New Roman" w:hAnsi="Times New Roman" w:cs="Times New Roman"/>
          <w:sz w:val="20"/>
          <w:szCs w:val="20"/>
        </w:rPr>
        <w:t>.</w:t>
      </w:r>
    </w:p>
    <w:p w14:paraId="571B7960" w14:textId="591FE01A" w:rsidR="00BA3C0B" w:rsidRPr="006E1D2F" w:rsidRDefault="00BA3C0B" w:rsidP="007A3733">
      <w:pPr>
        <w:tabs>
          <w:tab w:val="left" w:pos="356"/>
          <w:tab w:val="left" w:pos="360"/>
          <w:tab w:val="left" w:pos="712"/>
          <w:tab w:val="left" w:pos="720"/>
          <w:tab w:val="left" w:pos="2380"/>
          <w:tab w:val="left" w:pos="3426"/>
          <w:tab w:val="left" w:pos="3902"/>
          <w:tab w:val="left" w:pos="4602"/>
          <w:tab w:val="left" w:pos="5494"/>
          <w:tab w:val="left" w:pos="7174"/>
          <w:tab w:val="left" w:pos="8730"/>
        </w:tabs>
        <w:autoSpaceDE w:val="0"/>
        <w:autoSpaceDN w:val="0"/>
        <w:spacing w:after="0" w:line="240" w:lineRule="auto"/>
        <w:ind w:firstLine="425"/>
        <w:jc w:val="center"/>
        <w:rPr>
          <w:rFonts w:ascii="Times New Roman" w:eastAsia="TimesNewRomanPSMT" w:hAnsi="Times New Roman" w:cs="Times New Roman"/>
          <w:color w:val="000000"/>
          <w:sz w:val="20"/>
          <w:szCs w:val="20"/>
        </w:rPr>
      </w:pPr>
    </w:p>
    <w:p w14:paraId="7A2FD698" w14:textId="77777777" w:rsidR="005436E1" w:rsidRPr="006E1D2F" w:rsidRDefault="00F71642" w:rsidP="007A3733">
      <w:pPr>
        <w:tabs>
          <w:tab w:val="left" w:pos="356"/>
          <w:tab w:val="left" w:pos="360"/>
          <w:tab w:val="left" w:pos="712"/>
          <w:tab w:val="left" w:pos="720"/>
          <w:tab w:val="left" w:pos="2380"/>
          <w:tab w:val="left" w:pos="3426"/>
          <w:tab w:val="left" w:pos="3902"/>
          <w:tab w:val="left" w:pos="4602"/>
          <w:tab w:val="left" w:pos="5494"/>
          <w:tab w:val="left" w:pos="7174"/>
          <w:tab w:val="left" w:pos="8730"/>
        </w:tabs>
        <w:autoSpaceDE w:val="0"/>
        <w:autoSpaceDN w:val="0"/>
        <w:spacing w:after="0" w:line="240" w:lineRule="auto"/>
        <w:ind w:firstLine="425"/>
        <w:jc w:val="both"/>
        <w:rPr>
          <w:rFonts w:ascii="Times New Roman" w:eastAsia="TimesNewRomanPSMT" w:hAnsi="Times New Roman" w:cs="Times New Roman"/>
          <w:color w:val="000000"/>
          <w:sz w:val="20"/>
          <w:szCs w:val="20"/>
          <w:lang w:val="ru-RU"/>
        </w:rPr>
      </w:pPr>
      <w:r w:rsidRPr="006E1D2F">
        <w:rPr>
          <w:rFonts w:ascii="Times New Roman" w:hAnsi="Times New Roman" w:cs="Times New Roman"/>
          <w:sz w:val="20"/>
          <w:szCs w:val="20"/>
        </w:rPr>
        <w:tab/>
      </w:r>
      <w:r w:rsidRPr="006E1D2F">
        <w:rPr>
          <w:rFonts w:ascii="Times New Roman" w:hAnsi="Times New Roman" w:cs="Times New Roman"/>
          <w:sz w:val="20"/>
          <w:szCs w:val="20"/>
        </w:rPr>
        <w:tab/>
      </w:r>
      <w:r w:rsidRPr="006E1D2F">
        <w:rPr>
          <w:rFonts w:ascii="Times New Roman" w:eastAsia="TimesNewRomanPSMT" w:hAnsi="Times New Roman" w:cs="Times New Roman"/>
          <w:color w:val="000000"/>
          <w:sz w:val="20"/>
          <w:szCs w:val="20"/>
          <w:lang w:val="ru-RU"/>
        </w:rPr>
        <w:t>8)</w:t>
      </w:r>
      <w:r w:rsidRPr="006E1D2F">
        <w:rPr>
          <w:rFonts w:ascii="Times New Roman" w:eastAsia="ArialMT" w:hAnsi="Times New Roman" w:cs="Times New Roman"/>
          <w:color w:val="000000"/>
          <w:sz w:val="20"/>
          <w:szCs w:val="20"/>
          <w:lang w:val="ru-RU"/>
        </w:rPr>
        <w:t xml:space="preserve"> </w:t>
      </w:r>
      <w:r w:rsidRPr="006E1D2F">
        <w:rPr>
          <w:rFonts w:ascii="Times New Roman" w:eastAsia="TimesNewRomanPSMT" w:hAnsi="Times New Roman" w:cs="Times New Roman"/>
          <w:color w:val="000000"/>
          <w:sz w:val="20"/>
          <w:szCs w:val="20"/>
          <w:lang w:val="ru-RU"/>
        </w:rPr>
        <w:t xml:space="preserve">Для подключения радиодеталей к компьютеру установим модуль для управления каналами </w:t>
      </w:r>
      <w:r w:rsidRPr="006E1D2F">
        <w:rPr>
          <w:rFonts w:ascii="Times New Roman" w:eastAsia="TimesNewRomanPSMT" w:hAnsi="Times New Roman" w:cs="Times New Roman"/>
          <w:color w:val="000000"/>
          <w:sz w:val="20"/>
          <w:szCs w:val="20"/>
        </w:rPr>
        <w:t>GPIO</w:t>
      </w:r>
      <w:r w:rsidRPr="006E1D2F">
        <w:rPr>
          <w:rFonts w:ascii="Times New Roman" w:eastAsia="TimesNewRomanPSMT" w:hAnsi="Times New Roman" w:cs="Times New Roman"/>
          <w:color w:val="000000"/>
          <w:sz w:val="20"/>
          <w:szCs w:val="20"/>
          <w:lang w:val="ru-RU"/>
        </w:rPr>
        <w:t xml:space="preserve"> </w:t>
      </w:r>
    </w:p>
    <w:p w14:paraId="6290F7EC" w14:textId="71E3C437" w:rsidR="00415885" w:rsidRPr="001A6CAC" w:rsidRDefault="00F71642" w:rsidP="001A6CAC">
      <w:pPr>
        <w:tabs>
          <w:tab w:val="left" w:pos="356"/>
          <w:tab w:val="left" w:pos="360"/>
          <w:tab w:val="left" w:pos="712"/>
          <w:tab w:val="left" w:pos="720"/>
          <w:tab w:val="left" w:pos="2380"/>
          <w:tab w:val="left" w:pos="3426"/>
          <w:tab w:val="left" w:pos="3902"/>
          <w:tab w:val="left" w:pos="4602"/>
          <w:tab w:val="left" w:pos="5494"/>
          <w:tab w:val="left" w:pos="7174"/>
          <w:tab w:val="left" w:pos="8730"/>
        </w:tabs>
        <w:autoSpaceDE w:val="0"/>
        <w:autoSpaceDN w:val="0"/>
        <w:spacing w:after="0" w:line="240" w:lineRule="auto"/>
        <w:ind w:firstLine="425"/>
        <w:rPr>
          <w:rFonts w:cs="Times New Roman"/>
          <w:b/>
          <w:sz w:val="20"/>
          <w:szCs w:val="20"/>
          <w:lang w:val="ru-RU"/>
        </w:rPr>
      </w:pPr>
      <w:r w:rsidRPr="006E1D2F">
        <w:rPr>
          <w:rFonts w:ascii="Times New Roman" w:eastAsia="TimesNewRomanPS" w:hAnsi="Times New Roman" w:cs="Times New Roman"/>
          <w:i/>
          <w:color w:val="000000"/>
          <w:sz w:val="20"/>
          <w:szCs w:val="20"/>
          <w:lang w:val="ru-RU"/>
        </w:rPr>
        <w:t xml:space="preserve"> </w:t>
      </w:r>
      <w:proofErr w:type="spellStart"/>
      <w:r w:rsidRPr="006E1D2F">
        <w:rPr>
          <w:rFonts w:ascii="Times New Roman" w:eastAsia="TimesNewRomanPS" w:hAnsi="Times New Roman" w:cs="Times New Roman"/>
          <w:i/>
          <w:color w:val="000000"/>
          <w:sz w:val="20"/>
          <w:szCs w:val="20"/>
        </w:rPr>
        <w:t>sudo</w:t>
      </w:r>
      <w:proofErr w:type="spellEnd"/>
      <w:r w:rsidRPr="006E1D2F">
        <w:rPr>
          <w:rFonts w:ascii="Times New Roman" w:eastAsia="TimesNewRomanPS" w:hAnsi="Times New Roman" w:cs="Times New Roman"/>
          <w:i/>
          <w:color w:val="000000"/>
          <w:sz w:val="20"/>
          <w:szCs w:val="20"/>
        </w:rPr>
        <w:t xml:space="preserve"> apt-get install python3-rpi.gpio</w:t>
      </w:r>
      <w:r w:rsidRPr="006E1D2F">
        <w:rPr>
          <w:rFonts w:ascii="Times New Roman" w:eastAsia="TimesNewRomanPSMT" w:hAnsi="Times New Roman" w:cs="Times New Roman"/>
          <w:color w:val="000000"/>
          <w:sz w:val="20"/>
          <w:szCs w:val="20"/>
        </w:rPr>
        <w:t xml:space="preserve"> </w:t>
      </w:r>
      <w:r w:rsidRPr="006E1D2F">
        <w:rPr>
          <w:rFonts w:ascii="Times New Roman" w:hAnsi="Times New Roman" w:cs="Times New Roman"/>
          <w:sz w:val="20"/>
          <w:szCs w:val="20"/>
        </w:rPr>
        <w:br/>
      </w:r>
      <w:bookmarkStart w:id="3" w:name="_Toc198678843"/>
      <w:r w:rsidRPr="001A6CAC">
        <w:rPr>
          <w:rFonts w:cs="Times New Roman"/>
          <w:b/>
          <w:sz w:val="20"/>
          <w:szCs w:val="20"/>
        </w:rPr>
        <w:t xml:space="preserve">2. </w:t>
      </w:r>
      <w:r w:rsidRPr="001A6CAC">
        <w:rPr>
          <w:rFonts w:cs="Times New Roman"/>
          <w:b/>
          <w:sz w:val="20"/>
          <w:szCs w:val="20"/>
          <w:lang w:val="ru-RU"/>
        </w:rPr>
        <w:t>Написание программного кода для подсчета людей</w:t>
      </w:r>
      <w:bookmarkEnd w:id="3"/>
      <w:r w:rsidRPr="001A6CAC">
        <w:rPr>
          <w:rFonts w:cs="Times New Roman"/>
          <w:b/>
          <w:sz w:val="20"/>
          <w:szCs w:val="20"/>
          <w:lang w:val="ru-RU"/>
        </w:rPr>
        <w:t xml:space="preserve"> </w:t>
      </w:r>
    </w:p>
    <w:p w14:paraId="5316525B" w14:textId="77777777" w:rsidR="005436E1" w:rsidRPr="006E1D2F" w:rsidRDefault="00F71642" w:rsidP="007A3733">
      <w:pPr>
        <w:tabs>
          <w:tab w:val="left" w:pos="356"/>
          <w:tab w:val="left" w:pos="360"/>
          <w:tab w:val="left" w:pos="708"/>
          <w:tab w:val="left" w:pos="792"/>
          <w:tab w:val="left" w:pos="1068"/>
        </w:tabs>
        <w:autoSpaceDE w:val="0"/>
        <w:autoSpaceDN w:val="0"/>
        <w:spacing w:after="0" w:line="240" w:lineRule="auto"/>
        <w:ind w:firstLine="425"/>
        <w:jc w:val="both"/>
        <w:rPr>
          <w:rFonts w:ascii="Times New Roman" w:eastAsia="TimesNewRomanPSMT" w:hAnsi="Times New Roman" w:cs="Times New Roman"/>
          <w:color w:val="000000" w:themeColor="text1"/>
          <w:sz w:val="20"/>
          <w:szCs w:val="20"/>
          <w:lang w:val="ru-RU"/>
        </w:rPr>
      </w:pPr>
      <w:r w:rsidRPr="006E1D2F">
        <w:rPr>
          <w:rFonts w:ascii="Times New Roman" w:eastAsia="TimesNewRomanPSMT" w:hAnsi="Times New Roman" w:cs="Times New Roman"/>
          <w:color w:val="000000" w:themeColor="text1"/>
          <w:sz w:val="20"/>
          <w:szCs w:val="20"/>
          <w:lang w:val="ru-RU"/>
        </w:rPr>
        <w:t xml:space="preserve">Изначально, для понимания принципа работы кода и для написания начальной его версии мы прибегли к использованию интернет-ресурсов. </w:t>
      </w:r>
    </w:p>
    <w:p w14:paraId="586E162F" w14:textId="25284ADF" w:rsidR="005436E1" w:rsidRPr="006E1D2F" w:rsidRDefault="00F71642" w:rsidP="007A3733">
      <w:pPr>
        <w:tabs>
          <w:tab w:val="left" w:pos="356"/>
          <w:tab w:val="left" w:pos="360"/>
          <w:tab w:val="left" w:pos="708"/>
          <w:tab w:val="left" w:pos="792"/>
          <w:tab w:val="left" w:pos="1068"/>
        </w:tabs>
        <w:autoSpaceDE w:val="0"/>
        <w:autoSpaceDN w:val="0"/>
        <w:spacing w:after="0" w:line="240" w:lineRule="auto"/>
        <w:ind w:firstLine="425"/>
        <w:jc w:val="both"/>
        <w:rPr>
          <w:rFonts w:ascii="Times New Roman" w:eastAsia="TimesNewRomanPS" w:hAnsi="Times New Roman" w:cs="Times New Roman"/>
          <w:b/>
          <w:color w:val="000000" w:themeColor="text1"/>
          <w:sz w:val="20"/>
          <w:szCs w:val="20"/>
          <w:lang w:val="ru-RU"/>
        </w:rPr>
      </w:pPr>
      <w:r w:rsidRPr="006E1D2F">
        <w:rPr>
          <w:rFonts w:ascii="Times New Roman" w:eastAsia="TimesNewRomanPS" w:hAnsi="Times New Roman" w:cs="Times New Roman"/>
          <w:b/>
          <w:color w:val="000000" w:themeColor="text1"/>
          <w:sz w:val="20"/>
          <w:szCs w:val="20"/>
          <w:lang w:val="ru-RU"/>
        </w:rPr>
        <w:t>Для работы этого софта использовалось два основных каталога</w:t>
      </w:r>
      <w:r w:rsidR="005A3E58" w:rsidRPr="006E1D2F">
        <w:rPr>
          <w:rFonts w:ascii="Times New Roman" w:eastAsia="TimesNewRomanPS" w:hAnsi="Times New Roman" w:cs="Times New Roman"/>
          <w:b/>
          <w:color w:val="000000" w:themeColor="text1"/>
          <w:sz w:val="20"/>
          <w:szCs w:val="20"/>
          <w:lang w:val="ru-RU"/>
        </w:rPr>
        <w:t xml:space="preserve"> (см.рис.</w:t>
      </w:r>
      <w:r w:rsidR="007A3733">
        <w:rPr>
          <w:rFonts w:ascii="Times New Roman" w:eastAsia="TimesNewRomanPS" w:hAnsi="Times New Roman" w:cs="Times New Roman"/>
          <w:b/>
          <w:color w:val="000000" w:themeColor="text1"/>
          <w:sz w:val="20"/>
          <w:szCs w:val="20"/>
          <w:lang w:val="ru-RU"/>
        </w:rPr>
        <w:t>2</w:t>
      </w:r>
      <w:r w:rsidR="005A3E58" w:rsidRPr="006E1D2F">
        <w:rPr>
          <w:rFonts w:ascii="Times New Roman" w:eastAsia="TimesNewRomanPS" w:hAnsi="Times New Roman" w:cs="Times New Roman"/>
          <w:b/>
          <w:color w:val="000000" w:themeColor="text1"/>
          <w:sz w:val="20"/>
          <w:szCs w:val="20"/>
          <w:lang w:val="ru-RU"/>
        </w:rPr>
        <w:t>)</w:t>
      </w:r>
      <w:r w:rsidRPr="006E1D2F">
        <w:rPr>
          <w:rFonts w:ascii="Times New Roman" w:eastAsia="TimesNewRomanPS" w:hAnsi="Times New Roman" w:cs="Times New Roman"/>
          <w:b/>
          <w:color w:val="000000" w:themeColor="text1"/>
          <w:sz w:val="20"/>
          <w:szCs w:val="20"/>
          <w:lang w:val="ru-RU"/>
        </w:rPr>
        <w:t xml:space="preserve">: </w:t>
      </w:r>
    </w:p>
    <w:p w14:paraId="3B7A6908" w14:textId="77777777" w:rsidR="005436E1" w:rsidRPr="006E1D2F" w:rsidRDefault="00F71642" w:rsidP="007A3733">
      <w:pPr>
        <w:tabs>
          <w:tab w:val="left" w:pos="356"/>
          <w:tab w:val="left" w:pos="360"/>
          <w:tab w:val="left" w:pos="708"/>
          <w:tab w:val="left" w:pos="792"/>
          <w:tab w:val="left" w:pos="1068"/>
        </w:tabs>
        <w:autoSpaceDE w:val="0"/>
        <w:autoSpaceDN w:val="0"/>
        <w:spacing w:after="0" w:line="240" w:lineRule="auto"/>
        <w:ind w:firstLine="425"/>
        <w:jc w:val="both"/>
        <w:rPr>
          <w:rFonts w:ascii="Times New Roman" w:eastAsia="TimesNewRomanPS" w:hAnsi="Times New Roman" w:cs="Times New Roman"/>
          <w:b/>
          <w:color w:val="000000" w:themeColor="text1"/>
          <w:sz w:val="20"/>
          <w:szCs w:val="20"/>
          <w:lang w:val="ru-RU"/>
        </w:rPr>
      </w:pPr>
      <w:r w:rsidRPr="006E1D2F">
        <w:rPr>
          <w:rFonts w:ascii="Times New Roman" w:eastAsia="TimesNewRomanPSMT" w:hAnsi="Times New Roman" w:cs="Times New Roman"/>
          <w:color w:val="000000" w:themeColor="text1"/>
          <w:sz w:val="20"/>
          <w:szCs w:val="20"/>
          <w:lang w:val="ru-RU"/>
        </w:rPr>
        <w:t>1)</w:t>
      </w:r>
      <w:r w:rsidRPr="006E1D2F">
        <w:rPr>
          <w:rFonts w:ascii="Times New Roman" w:eastAsia="ArialMT" w:hAnsi="Times New Roman" w:cs="Times New Roman"/>
          <w:color w:val="000000" w:themeColor="text1"/>
          <w:sz w:val="20"/>
          <w:szCs w:val="20"/>
          <w:lang w:val="ru-RU"/>
        </w:rPr>
        <w:t xml:space="preserve"> </w:t>
      </w:r>
      <w:proofErr w:type="spellStart"/>
      <w:r w:rsidRPr="006E1D2F">
        <w:rPr>
          <w:rFonts w:ascii="Times New Roman" w:eastAsia="TimesNewRomanPS" w:hAnsi="Times New Roman" w:cs="Times New Roman"/>
          <w:b/>
          <w:color w:val="000000" w:themeColor="text1"/>
          <w:sz w:val="20"/>
          <w:szCs w:val="20"/>
        </w:rPr>
        <w:t>MobileNet</w:t>
      </w:r>
      <w:proofErr w:type="spellEnd"/>
      <w:r w:rsidRPr="006E1D2F">
        <w:rPr>
          <w:rFonts w:ascii="Times New Roman" w:eastAsia="TimesNewRomanPS" w:hAnsi="Times New Roman" w:cs="Times New Roman"/>
          <w:b/>
          <w:color w:val="000000" w:themeColor="text1"/>
          <w:sz w:val="20"/>
          <w:szCs w:val="20"/>
          <w:lang w:val="ru-RU"/>
        </w:rPr>
        <w:t xml:space="preserve"> </w:t>
      </w:r>
      <w:r w:rsidRPr="006E1D2F">
        <w:rPr>
          <w:rFonts w:ascii="Times New Roman" w:eastAsia="TimesNewRomanPS" w:hAnsi="Times New Roman" w:cs="Times New Roman"/>
          <w:b/>
          <w:color w:val="000000" w:themeColor="text1"/>
          <w:sz w:val="20"/>
          <w:szCs w:val="20"/>
        </w:rPr>
        <w:t>Single</w:t>
      </w:r>
      <w:r w:rsidRPr="006E1D2F">
        <w:rPr>
          <w:rFonts w:ascii="Times New Roman" w:eastAsia="TimesNewRomanPS" w:hAnsi="Times New Roman" w:cs="Times New Roman"/>
          <w:b/>
          <w:color w:val="000000" w:themeColor="text1"/>
          <w:sz w:val="20"/>
          <w:szCs w:val="20"/>
          <w:lang w:val="ru-RU"/>
        </w:rPr>
        <w:t xml:space="preserve"> </w:t>
      </w:r>
      <w:r w:rsidRPr="006E1D2F">
        <w:rPr>
          <w:rFonts w:ascii="Times New Roman" w:eastAsia="TimesNewRomanPS" w:hAnsi="Times New Roman" w:cs="Times New Roman"/>
          <w:b/>
          <w:color w:val="000000" w:themeColor="text1"/>
          <w:sz w:val="20"/>
          <w:szCs w:val="20"/>
        </w:rPr>
        <w:t>Shot</w:t>
      </w:r>
      <w:r w:rsidRPr="006E1D2F">
        <w:rPr>
          <w:rFonts w:ascii="Times New Roman" w:eastAsia="TimesNewRomanPS" w:hAnsi="Times New Roman" w:cs="Times New Roman"/>
          <w:b/>
          <w:color w:val="000000" w:themeColor="text1"/>
          <w:sz w:val="20"/>
          <w:szCs w:val="20"/>
          <w:lang w:val="ru-RU"/>
        </w:rPr>
        <w:t xml:space="preserve"> </w:t>
      </w:r>
      <w:r w:rsidRPr="006E1D2F">
        <w:rPr>
          <w:rFonts w:ascii="Times New Roman" w:eastAsia="TimesNewRomanPS" w:hAnsi="Times New Roman" w:cs="Times New Roman"/>
          <w:b/>
          <w:color w:val="000000" w:themeColor="text1"/>
          <w:sz w:val="20"/>
          <w:szCs w:val="20"/>
        </w:rPr>
        <w:t>Detector</w:t>
      </w:r>
      <w:r w:rsidRPr="006E1D2F">
        <w:rPr>
          <w:rFonts w:ascii="Times New Roman" w:eastAsia="TimesNewRomanPS" w:hAnsi="Times New Roman" w:cs="Times New Roman"/>
          <w:b/>
          <w:color w:val="000000" w:themeColor="text1"/>
          <w:sz w:val="20"/>
          <w:szCs w:val="20"/>
          <w:lang w:val="ru-RU"/>
        </w:rPr>
        <w:t xml:space="preserve"> (</w:t>
      </w:r>
      <w:r w:rsidRPr="006E1D2F">
        <w:rPr>
          <w:rFonts w:ascii="Times New Roman" w:eastAsia="TimesNewRomanPS" w:hAnsi="Times New Roman" w:cs="Times New Roman"/>
          <w:b/>
          <w:color w:val="000000" w:themeColor="text1"/>
          <w:sz w:val="20"/>
          <w:szCs w:val="20"/>
        </w:rPr>
        <w:t>SSD</w:t>
      </w:r>
      <w:r w:rsidRPr="006E1D2F">
        <w:rPr>
          <w:rFonts w:ascii="Times New Roman" w:eastAsia="TimesNewRomanPS" w:hAnsi="Times New Roman" w:cs="Times New Roman"/>
          <w:b/>
          <w:color w:val="000000" w:themeColor="text1"/>
          <w:sz w:val="20"/>
          <w:szCs w:val="20"/>
          <w:lang w:val="ru-RU"/>
        </w:rPr>
        <w:t xml:space="preserve">) </w:t>
      </w:r>
      <w:r w:rsidRPr="006E1D2F">
        <w:rPr>
          <w:rFonts w:ascii="Times New Roman" w:eastAsia="TimesNewRomanPSMT" w:hAnsi="Times New Roman" w:cs="Times New Roman"/>
          <w:color w:val="000000" w:themeColor="text1"/>
          <w:sz w:val="20"/>
          <w:szCs w:val="20"/>
          <w:lang w:val="ru-RU"/>
        </w:rPr>
        <w:t xml:space="preserve">— это технология, которая помогает компьютерам </w:t>
      </w:r>
      <w:r w:rsidRPr="006E1D2F">
        <w:rPr>
          <w:rFonts w:ascii="Times New Roman" w:hAnsi="Times New Roman" w:cs="Times New Roman"/>
          <w:color w:val="000000" w:themeColor="text1"/>
          <w:sz w:val="20"/>
          <w:szCs w:val="20"/>
          <w:lang w:val="ru-RU"/>
        </w:rPr>
        <w:tab/>
      </w:r>
      <w:r w:rsidRPr="006E1D2F">
        <w:rPr>
          <w:rFonts w:ascii="Times New Roman" w:hAnsi="Times New Roman" w:cs="Times New Roman"/>
          <w:color w:val="000000" w:themeColor="text1"/>
          <w:sz w:val="20"/>
          <w:szCs w:val="20"/>
          <w:lang w:val="ru-RU"/>
        </w:rPr>
        <w:tab/>
      </w:r>
      <w:r w:rsidRPr="006E1D2F">
        <w:rPr>
          <w:rFonts w:ascii="Times New Roman" w:eastAsia="TimesNewRomanPSMT" w:hAnsi="Times New Roman" w:cs="Times New Roman"/>
          <w:color w:val="000000" w:themeColor="text1"/>
          <w:sz w:val="20"/>
          <w:szCs w:val="20"/>
          <w:lang w:val="ru-RU"/>
        </w:rPr>
        <w:t xml:space="preserve">"видеть" и находить объекты на изображениях или видео. </w:t>
      </w:r>
      <w:r w:rsidRPr="006E1D2F">
        <w:rPr>
          <w:rFonts w:ascii="Times New Roman" w:eastAsia="TimesNewRomanPS" w:hAnsi="Times New Roman" w:cs="Times New Roman"/>
          <w:b/>
          <w:color w:val="000000" w:themeColor="text1"/>
          <w:sz w:val="20"/>
          <w:szCs w:val="20"/>
          <w:lang w:val="ru-RU"/>
        </w:rPr>
        <w:t xml:space="preserve">Она сочетает в себе две ключевые части: </w:t>
      </w:r>
    </w:p>
    <w:p w14:paraId="4520F409" w14:textId="77777777" w:rsidR="005436E1" w:rsidRPr="006E1D2F" w:rsidRDefault="00F71642" w:rsidP="007A3733">
      <w:pPr>
        <w:tabs>
          <w:tab w:val="left" w:pos="356"/>
          <w:tab w:val="left" w:pos="360"/>
          <w:tab w:val="left" w:pos="708"/>
          <w:tab w:val="left" w:pos="792"/>
          <w:tab w:val="left" w:pos="1068"/>
        </w:tabs>
        <w:autoSpaceDE w:val="0"/>
        <w:autoSpaceDN w:val="0"/>
        <w:spacing w:after="0" w:line="240" w:lineRule="auto"/>
        <w:ind w:firstLine="425"/>
        <w:jc w:val="both"/>
        <w:rPr>
          <w:rFonts w:ascii="Times New Roman" w:eastAsia="TimesNewRomanPSMT" w:hAnsi="Times New Roman" w:cs="Times New Roman"/>
          <w:color w:val="000000" w:themeColor="text1"/>
          <w:sz w:val="20"/>
          <w:szCs w:val="20"/>
          <w:lang w:val="ru-RU"/>
        </w:rPr>
      </w:pPr>
      <w:r w:rsidRPr="006E1D2F">
        <w:rPr>
          <w:rFonts w:ascii="Times New Roman" w:eastAsia="TimesNewRomanPSMT" w:hAnsi="Times New Roman" w:cs="Times New Roman"/>
          <w:color w:val="000000" w:themeColor="text1"/>
          <w:sz w:val="20"/>
          <w:szCs w:val="20"/>
          <w:lang w:val="ru-RU"/>
        </w:rPr>
        <w:t>1.1.</w:t>
      </w:r>
      <w:r w:rsidRPr="006E1D2F">
        <w:rPr>
          <w:rFonts w:ascii="Times New Roman" w:eastAsia="ArialMT" w:hAnsi="Times New Roman" w:cs="Times New Roman"/>
          <w:color w:val="000000" w:themeColor="text1"/>
          <w:sz w:val="20"/>
          <w:szCs w:val="20"/>
          <w:lang w:val="ru-RU"/>
        </w:rPr>
        <w:t xml:space="preserve"> </w:t>
      </w:r>
      <w:proofErr w:type="spellStart"/>
      <w:r w:rsidRPr="006E1D2F">
        <w:rPr>
          <w:rFonts w:ascii="Times New Roman" w:eastAsia="TimesNewRomanPSMT" w:hAnsi="Times New Roman" w:cs="Times New Roman"/>
          <w:color w:val="000000" w:themeColor="text1"/>
          <w:sz w:val="20"/>
          <w:szCs w:val="20"/>
        </w:rPr>
        <w:t>MobileNet</w:t>
      </w:r>
      <w:proofErr w:type="spellEnd"/>
      <w:r w:rsidRPr="006E1D2F">
        <w:rPr>
          <w:rFonts w:ascii="Times New Roman" w:eastAsia="TimesNewRomanPSMT" w:hAnsi="Times New Roman" w:cs="Times New Roman"/>
          <w:color w:val="000000" w:themeColor="text1"/>
          <w:sz w:val="20"/>
          <w:szCs w:val="20"/>
          <w:lang w:val="ru-RU"/>
        </w:rPr>
        <w:t xml:space="preserve"> — это легкая и быстрая нейронная сеть, которая обучена распознавать разные объекты, но сама по себе не может точно сказать, где они находятся на изображении.  </w:t>
      </w:r>
    </w:p>
    <w:p w14:paraId="1922355F" w14:textId="77777777" w:rsidR="005436E1" w:rsidRPr="006E1D2F" w:rsidRDefault="00F71642" w:rsidP="007A3733">
      <w:pPr>
        <w:tabs>
          <w:tab w:val="left" w:pos="356"/>
          <w:tab w:val="left" w:pos="360"/>
          <w:tab w:val="left" w:pos="708"/>
          <w:tab w:val="left" w:pos="792"/>
          <w:tab w:val="left" w:pos="1068"/>
        </w:tabs>
        <w:autoSpaceDE w:val="0"/>
        <w:autoSpaceDN w:val="0"/>
        <w:spacing w:after="0" w:line="240" w:lineRule="auto"/>
        <w:ind w:firstLine="425"/>
        <w:jc w:val="both"/>
        <w:rPr>
          <w:rFonts w:ascii="Times New Roman" w:eastAsia="TimesNewRomanPSMT" w:hAnsi="Times New Roman" w:cs="Times New Roman"/>
          <w:color w:val="000000" w:themeColor="text1"/>
          <w:sz w:val="20"/>
          <w:szCs w:val="20"/>
          <w:lang w:val="ru-RU"/>
        </w:rPr>
      </w:pPr>
      <w:r w:rsidRPr="006E1D2F">
        <w:rPr>
          <w:rFonts w:ascii="Times New Roman" w:eastAsia="TimesNewRomanPSMT" w:hAnsi="Times New Roman" w:cs="Times New Roman"/>
          <w:color w:val="000000" w:themeColor="text1"/>
          <w:sz w:val="20"/>
          <w:szCs w:val="20"/>
          <w:lang w:val="ru-RU"/>
        </w:rPr>
        <w:t>1.2.</w:t>
      </w:r>
      <w:r w:rsidRPr="006E1D2F">
        <w:rPr>
          <w:rFonts w:ascii="Times New Roman" w:eastAsia="ArialMT" w:hAnsi="Times New Roman" w:cs="Times New Roman"/>
          <w:color w:val="000000" w:themeColor="text1"/>
          <w:sz w:val="20"/>
          <w:szCs w:val="20"/>
          <w:lang w:val="ru-RU"/>
        </w:rPr>
        <w:t xml:space="preserve"> </w:t>
      </w:r>
      <w:r w:rsidRPr="006E1D2F">
        <w:rPr>
          <w:rFonts w:ascii="Times New Roman" w:eastAsia="TimesNewRomanPSMT" w:hAnsi="Times New Roman" w:cs="Times New Roman"/>
          <w:color w:val="000000" w:themeColor="text1"/>
          <w:sz w:val="20"/>
          <w:szCs w:val="20"/>
        </w:rPr>
        <w:t>Single</w:t>
      </w:r>
      <w:r w:rsidRPr="006E1D2F">
        <w:rPr>
          <w:rFonts w:ascii="Times New Roman" w:eastAsia="TimesNewRomanPSMT" w:hAnsi="Times New Roman" w:cs="Times New Roman"/>
          <w:color w:val="000000" w:themeColor="text1"/>
          <w:sz w:val="20"/>
          <w:szCs w:val="20"/>
          <w:lang w:val="ru-RU"/>
        </w:rPr>
        <w:t xml:space="preserve"> </w:t>
      </w:r>
      <w:r w:rsidRPr="006E1D2F">
        <w:rPr>
          <w:rFonts w:ascii="Times New Roman" w:eastAsia="TimesNewRomanPSMT" w:hAnsi="Times New Roman" w:cs="Times New Roman"/>
          <w:color w:val="000000" w:themeColor="text1"/>
          <w:sz w:val="20"/>
          <w:szCs w:val="20"/>
        </w:rPr>
        <w:t>Shot</w:t>
      </w:r>
      <w:r w:rsidRPr="006E1D2F">
        <w:rPr>
          <w:rFonts w:ascii="Times New Roman" w:eastAsia="TimesNewRomanPSMT" w:hAnsi="Times New Roman" w:cs="Times New Roman"/>
          <w:color w:val="000000" w:themeColor="text1"/>
          <w:sz w:val="20"/>
          <w:szCs w:val="20"/>
          <w:lang w:val="ru-RU"/>
        </w:rPr>
        <w:t xml:space="preserve"> </w:t>
      </w:r>
      <w:r w:rsidRPr="006E1D2F">
        <w:rPr>
          <w:rFonts w:ascii="Times New Roman" w:eastAsia="TimesNewRomanPSMT" w:hAnsi="Times New Roman" w:cs="Times New Roman"/>
          <w:color w:val="000000" w:themeColor="text1"/>
          <w:sz w:val="20"/>
          <w:szCs w:val="20"/>
        </w:rPr>
        <w:t>Detector</w:t>
      </w:r>
      <w:r w:rsidRPr="006E1D2F">
        <w:rPr>
          <w:rFonts w:ascii="Times New Roman" w:eastAsia="TimesNewRomanPSMT" w:hAnsi="Times New Roman" w:cs="Times New Roman"/>
          <w:color w:val="000000" w:themeColor="text1"/>
          <w:sz w:val="20"/>
          <w:szCs w:val="20"/>
          <w:lang w:val="ru-RU"/>
        </w:rPr>
        <w:t xml:space="preserve"> (</w:t>
      </w:r>
      <w:r w:rsidRPr="006E1D2F">
        <w:rPr>
          <w:rFonts w:ascii="Times New Roman" w:eastAsia="TimesNewRomanPSMT" w:hAnsi="Times New Roman" w:cs="Times New Roman"/>
          <w:color w:val="000000" w:themeColor="text1"/>
          <w:sz w:val="20"/>
          <w:szCs w:val="20"/>
        </w:rPr>
        <w:t>SSD</w:t>
      </w:r>
      <w:r w:rsidRPr="006E1D2F">
        <w:rPr>
          <w:rFonts w:ascii="Times New Roman" w:eastAsia="TimesNewRomanPSMT" w:hAnsi="Times New Roman" w:cs="Times New Roman"/>
          <w:color w:val="000000" w:themeColor="text1"/>
          <w:sz w:val="20"/>
          <w:szCs w:val="20"/>
          <w:lang w:val="ru-RU"/>
        </w:rPr>
        <w:t xml:space="preserve">) — это метод, который добавляет к </w:t>
      </w:r>
      <w:proofErr w:type="spellStart"/>
      <w:r w:rsidRPr="006E1D2F">
        <w:rPr>
          <w:rFonts w:ascii="Times New Roman" w:eastAsia="TimesNewRomanPSMT" w:hAnsi="Times New Roman" w:cs="Times New Roman"/>
          <w:color w:val="000000" w:themeColor="text1"/>
          <w:sz w:val="20"/>
          <w:szCs w:val="20"/>
        </w:rPr>
        <w:t>MobileNet</w:t>
      </w:r>
      <w:proofErr w:type="spellEnd"/>
      <w:r w:rsidRPr="006E1D2F">
        <w:rPr>
          <w:rFonts w:ascii="Times New Roman" w:eastAsia="TimesNewRomanPSMT" w:hAnsi="Times New Roman" w:cs="Times New Roman"/>
          <w:color w:val="000000" w:themeColor="text1"/>
          <w:sz w:val="20"/>
          <w:szCs w:val="20"/>
          <w:lang w:val="ru-RU"/>
        </w:rPr>
        <w:t xml:space="preserve"> возможность не только распознавать объекты, но и находить их местоположение. </w:t>
      </w:r>
    </w:p>
    <w:p w14:paraId="4267DC08" w14:textId="0B9A706D" w:rsidR="005436E1" w:rsidRPr="006E1D2F" w:rsidRDefault="00F71642" w:rsidP="007A3733">
      <w:pPr>
        <w:tabs>
          <w:tab w:val="left" w:pos="360"/>
          <w:tab w:val="left" w:pos="708"/>
        </w:tabs>
        <w:autoSpaceDE w:val="0"/>
        <w:autoSpaceDN w:val="0"/>
        <w:spacing w:after="0" w:line="240" w:lineRule="auto"/>
        <w:ind w:firstLine="425"/>
        <w:jc w:val="both"/>
        <w:rPr>
          <w:rFonts w:ascii="Times New Roman" w:eastAsia="TimesNewRomanPSMT" w:hAnsi="Times New Roman" w:cs="Times New Roman"/>
          <w:color w:val="000000" w:themeColor="text1"/>
          <w:sz w:val="20"/>
          <w:szCs w:val="20"/>
          <w:lang w:val="ru-RU"/>
        </w:rPr>
      </w:pPr>
      <w:r w:rsidRPr="006E1D2F">
        <w:rPr>
          <w:rFonts w:ascii="Times New Roman" w:eastAsia="TimesNewRomanPSMT" w:hAnsi="Times New Roman" w:cs="Times New Roman"/>
          <w:color w:val="000000" w:themeColor="text1"/>
          <w:sz w:val="20"/>
          <w:szCs w:val="20"/>
          <w:lang w:val="ru-RU"/>
        </w:rPr>
        <w:t>2)</w:t>
      </w:r>
      <w:r w:rsidRPr="006E1D2F">
        <w:rPr>
          <w:rFonts w:ascii="Times New Roman" w:eastAsia="ArialMT" w:hAnsi="Times New Roman" w:cs="Times New Roman"/>
          <w:color w:val="000000" w:themeColor="text1"/>
          <w:sz w:val="20"/>
          <w:szCs w:val="20"/>
          <w:lang w:val="ru-RU"/>
        </w:rPr>
        <w:t xml:space="preserve"> </w:t>
      </w:r>
      <w:proofErr w:type="spellStart"/>
      <w:r w:rsidRPr="006E1D2F">
        <w:rPr>
          <w:rFonts w:ascii="Times New Roman" w:eastAsia="TimesNewRomanPS" w:hAnsi="Times New Roman" w:cs="Times New Roman"/>
          <w:b/>
          <w:color w:val="000000" w:themeColor="text1"/>
          <w:sz w:val="20"/>
          <w:szCs w:val="20"/>
        </w:rPr>
        <w:t>Pyimagesearch</w:t>
      </w:r>
      <w:proofErr w:type="spellEnd"/>
      <w:r w:rsidRPr="006E1D2F">
        <w:rPr>
          <w:rFonts w:ascii="Times New Roman" w:eastAsia="TimesNewRomanPSMT" w:hAnsi="Times New Roman" w:cs="Times New Roman"/>
          <w:color w:val="000000" w:themeColor="text1"/>
          <w:sz w:val="20"/>
          <w:szCs w:val="20"/>
          <w:lang w:val="ru-RU"/>
        </w:rPr>
        <w:t xml:space="preserve"> - этот модуль содержит алгоритм отслеживания </w:t>
      </w:r>
      <w:proofErr w:type="spellStart"/>
      <w:r w:rsidRPr="006E1D2F">
        <w:rPr>
          <w:rFonts w:ascii="Times New Roman" w:eastAsia="TimesNewRomanPSMT" w:hAnsi="Times New Roman" w:cs="Times New Roman"/>
          <w:color w:val="000000" w:themeColor="text1"/>
          <w:sz w:val="20"/>
          <w:szCs w:val="20"/>
          <w:lang w:val="ru-RU"/>
        </w:rPr>
        <w:t>центроида</w:t>
      </w:r>
      <w:proofErr w:type="spellEnd"/>
      <w:r w:rsidRPr="006E1D2F">
        <w:rPr>
          <w:rFonts w:ascii="Times New Roman" w:eastAsia="TimesNewRomanPSMT" w:hAnsi="Times New Roman" w:cs="Times New Roman"/>
          <w:color w:val="000000" w:themeColor="text1"/>
          <w:sz w:val="20"/>
          <w:szCs w:val="20"/>
          <w:lang w:val="ru-RU"/>
        </w:rPr>
        <w:t>. В нем содержится два к</w:t>
      </w:r>
      <w:r w:rsidR="001E3FFB" w:rsidRPr="006E1D2F">
        <w:rPr>
          <w:rFonts w:ascii="Times New Roman" w:eastAsia="TimesNewRomanPSMT" w:hAnsi="Times New Roman" w:cs="Times New Roman"/>
          <w:color w:val="000000" w:themeColor="text1"/>
          <w:sz w:val="20"/>
          <w:szCs w:val="20"/>
          <w:lang w:val="ru-RU"/>
        </w:rPr>
        <w:t>ласса</w:t>
      </w:r>
      <w:r w:rsidRPr="006E1D2F">
        <w:rPr>
          <w:rFonts w:ascii="Times New Roman" w:eastAsia="TimesNewRomanPSMT" w:hAnsi="Times New Roman" w:cs="Times New Roman"/>
          <w:color w:val="000000" w:themeColor="text1"/>
          <w:sz w:val="20"/>
          <w:szCs w:val="20"/>
          <w:lang w:val="ru-RU"/>
        </w:rPr>
        <w:t xml:space="preserve">: вычисление </w:t>
      </w:r>
      <w:proofErr w:type="spellStart"/>
      <w:r w:rsidRPr="006E1D2F">
        <w:rPr>
          <w:rFonts w:ascii="Times New Roman" w:eastAsia="TimesNewRomanPSMT" w:hAnsi="Times New Roman" w:cs="Times New Roman"/>
          <w:color w:val="000000" w:themeColor="text1"/>
          <w:sz w:val="20"/>
          <w:szCs w:val="20"/>
          <w:lang w:val="ru-RU"/>
        </w:rPr>
        <w:t>центроида</w:t>
      </w:r>
      <w:proofErr w:type="spellEnd"/>
      <w:r w:rsidRPr="006E1D2F">
        <w:rPr>
          <w:rFonts w:ascii="Times New Roman" w:eastAsia="TimesNewRomanPSMT" w:hAnsi="Times New Roman" w:cs="Times New Roman"/>
          <w:color w:val="000000" w:themeColor="text1"/>
          <w:sz w:val="20"/>
          <w:szCs w:val="20"/>
          <w:lang w:val="ru-RU"/>
        </w:rPr>
        <w:t xml:space="preserve"> объекта и отслеживание этого объекта. </w:t>
      </w:r>
    </w:p>
    <w:p w14:paraId="2012A078" w14:textId="0CE5A18C" w:rsidR="00D17B4E" w:rsidRPr="006E1D2F" w:rsidRDefault="00D17B4E" w:rsidP="007A3733">
      <w:pPr>
        <w:tabs>
          <w:tab w:val="left" w:pos="360"/>
          <w:tab w:val="left" w:pos="708"/>
        </w:tabs>
        <w:autoSpaceDE w:val="0"/>
        <w:autoSpaceDN w:val="0"/>
        <w:spacing w:after="0" w:line="240" w:lineRule="auto"/>
        <w:ind w:firstLine="425"/>
        <w:jc w:val="both"/>
        <w:rPr>
          <w:rFonts w:ascii="Times New Roman" w:eastAsia="TimesNewRomanPSMT" w:hAnsi="Times New Roman" w:cs="Times New Roman"/>
          <w:color w:val="000000" w:themeColor="text1"/>
          <w:sz w:val="20"/>
          <w:szCs w:val="20"/>
          <w:lang w:val="ru-RU"/>
        </w:rPr>
      </w:pPr>
      <w:r w:rsidRPr="006E1D2F">
        <w:rPr>
          <w:rFonts w:ascii="Times New Roman" w:eastAsia="TimesNewRomanPSMT" w:hAnsi="Times New Roman" w:cs="Times New Roman"/>
          <w:noProof/>
          <w:color w:val="000000" w:themeColor="text1"/>
          <w:sz w:val="20"/>
          <w:szCs w:val="20"/>
          <w:lang w:val="ru-RU" w:eastAsia="ru-RU"/>
        </w:rPr>
        <w:drawing>
          <wp:inline distT="0" distB="0" distL="0" distR="0" wp14:anchorId="3831D38E" wp14:editId="624873C0">
            <wp:extent cx="1773382" cy="1450466"/>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8"/>
                    <pic:cNvPicPr/>
                  </pic:nvPicPr>
                  <pic:blipFill>
                    <a:blip r:embed="rId24"/>
                    <a:stretch>
                      <a:fillRect/>
                    </a:stretch>
                  </pic:blipFill>
                  <pic:spPr>
                    <a:xfrm>
                      <a:off x="0" y="0"/>
                      <a:ext cx="1814802" cy="1484344"/>
                    </a:xfrm>
                    <a:prstGeom prst="rect">
                      <a:avLst/>
                    </a:prstGeom>
                  </pic:spPr>
                </pic:pic>
              </a:graphicData>
            </a:graphic>
          </wp:inline>
        </w:drawing>
      </w:r>
      <w:r w:rsidRPr="006E1D2F">
        <w:rPr>
          <w:rFonts w:ascii="Times New Roman" w:eastAsia="TimesNewRomanPSMT" w:hAnsi="Times New Roman" w:cs="Times New Roman"/>
          <w:noProof/>
          <w:color w:val="000000" w:themeColor="text1"/>
          <w:sz w:val="20"/>
          <w:szCs w:val="20"/>
          <w:lang w:val="ru-RU" w:eastAsia="ru-RU"/>
        </w:rPr>
        <w:drawing>
          <wp:inline distT="0" distB="0" distL="0" distR="0" wp14:anchorId="22422E24" wp14:editId="5BC3F0E7">
            <wp:extent cx="1884218" cy="1703067"/>
            <wp:effectExtent l="0" t="0" r="190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9"/>
                    <pic:cNvPicPr/>
                  </pic:nvPicPr>
                  <pic:blipFill>
                    <a:blip r:embed="rId25"/>
                    <a:stretch>
                      <a:fillRect/>
                    </a:stretch>
                  </pic:blipFill>
                  <pic:spPr>
                    <a:xfrm>
                      <a:off x="0" y="0"/>
                      <a:ext cx="1910545" cy="1726863"/>
                    </a:xfrm>
                    <a:prstGeom prst="rect">
                      <a:avLst/>
                    </a:prstGeom>
                  </pic:spPr>
                </pic:pic>
              </a:graphicData>
            </a:graphic>
          </wp:inline>
        </w:drawing>
      </w:r>
    </w:p>
    <w:p w14:paraId="60733A52" w14:textId="7592A1D4" w:rsidR="00266CFA" w:rsidRPr="006B1D2B" w:rsidRDefault="00266CFA" w:rsidP="007A3733">
      <w:pPr>
        <w:tabs>
          <w:tab w:val="left" w:pos="360"/>
          <w:tab w:val="left" w:pos="708"/>
        </w:tabs>
        <w:autoSpaceDE w:val="0"/>
        <w:autoSpaceDN w:val="0"/>
        <w:spacing w:after="0" w:line="240" w:lineRule="auto"/>
        <w:ind w:firstLine="425"/>
        <w:jc w:val="center"/>
        <w:rPr>
          <w:rFonts w:ascii="Times New Roman" w:eastAsia="TimesNewRomanPSMT" w:hAnsi="Times New Roman" w:cs="Times New Roman"/>
          <w:sz w:val="18"/>
          <w:szCs w:val="18"/>
          <w:lang w:val="ru-RU"/>
        </w:rPr>
      </w:pPr>
      <w:r w:rsidRPr="006B1D2B">
        <w:rPr>
          <w:rFonts w:ascii="Times New Roman" w:eastAsia="TimesNewRomanPSMT" w:hAnsi="Times New Roman" w:cs="Times New Roman"/>
          <w:sz w:val="18"/>
          <w:szCs w:val="18"/>
          <w:lang w:val="ru-RU"/>
        </w:rPr>
        <w:t>Рис.</w:t>
      </w:r>
      <w:r w:rsidR="007A3733" w:rsidRPr="006B1D2B">
        <w:rPr>
          <w:rFonts w:ascii="Times New Roman" w:eastAsia="TimesNewRomanPSMT" w:hAnsi="Times New Roman" w:cs="Times New Roman"/>
          <w:sz w:val="18"/>
          <w:szCs w:val="18"/>
          <w:lang w:val="ru-RU"/>
        </w:rPr>
        <w:t>2</w:t>
      </w:r>
      <w:r w:rsidRPr="006B1D2B">
        <w:rPr>
          <w:rFonts w:ascii="Times New Roman" w:eastAsia="TimesNewRomanPSMT" w:hAnsi="Times New Roman" w:cs="Times New Roman"/>
          <w:sz w:val="18"/>
          <w:szCs w:val="18"/>
          <w:lang w:val="ru-RU"/>
        </w:rPr>
        <w:t xml:space="preserve">. </w:t>
      </w:r>
      <w:r w:rsidR="005A3E58" w:rsidRPr="006B1D2B">
        <w:rPr>
          <w:rFonts w:ascii="Times New Roman" w:eastAsia="TimesNewRomanPSMT" w:hAnsi="Times New Roman" w:cs="Times New Roman"/>
          <w:sz w:val="18"/>
          <w:szCs w:val="18"/>
          <w:lang w:val="ru-RU"/>
        </w:rPr>
        <w:t>Структура кода и запуск программы на видео</w:t>
      </w:r>
    </w:p>
    <w:p w14:paraId="37FAF298" w14:textId="77777777" w:rsidR="005436E1" w:rsidRPr="006E1D2F" w:rsidRDefault="00F71642" w:rsidP="007A3733">
      <w:pPr>
        <w:tabs>
          <w:tab w:val="left" w:pos="360"/>
          <w:tab w:val="left" w:pos="708"/>
        </w:tabs>
        <w:autoSpaceDE w:val="0"/>
        <w:autoSpaceDN w:val="0"/>
        <w:spacing w:after="0" w:line="240" w:lineRule="auto"/>
        <w:ind w:firstLine="425"/>
        <w:jc w:val="both"/>
        <w:rPr>
          <w:rFonts w:ascii="Times New Roman" w:eastAsia="TimesNewRomanPSMT" w:hAnsi="Times New Roman" w:cs="Times New Roman"/>
          <w:color w:val="000000" w:themeColor="text1"/>
          <w:sz w:val="20"/>
          <w:szCs w:val="20"/>
          <w:lang w:val="ru-RU"/>
        </w:rPr>
      </w:pPr>
      <w:r w:rsidRPr="006E1D2F">
        <w:rPr>
          <w:rFonts w:ascii="Times New Roman" w:eastAsia="TimesNewRomanPSMT" w:hAnsi="Times New Roman" w:cs="Times New Roman"/>
          <w:color w:val="000000" w:themeColor="text1"/>
          <w:sz w:val="20"/>
          <w:szCs w:val="20"/>
          <w:lang w:val="ru-RU"/>
        </w:rPr>
        <w:t xml:space="preserve">Также помимо основных каталогов можно прописать путь к видеопотоку с камеры либо к заранее выбранному видео. </w:t>
      </w:r>
    </w:p>
    <w:p w14:paraId="3B11A1C2" w14:textId="000C2518" w:rsidR="00994C4F" w:rsidRPr="006E1D2F" w:rsidRDefault="00F71642" w:rsidP="006B1D2B">
      <w:pPr>
        <w:autoSpaceDE w:val="0"/>
        <w:autoSpaceDN w:val="0"/>
        <w:spacing w:after="0" w:line="240" w:lineRule="auto"/>
        <w:jc w:val="both"/>
        <w:rPr>
          <w:rFonts w:ascii="Times New Roman" w:hAnsi="Times New Roman" w:cs="Times New Roman"/>
          <w:sz w:val="20"/>
          <w:szCs w:val="20"/>
          <w:lang w:val="ru-RU"/>
        </w:rPr>
      </w:pPr>
      <w:r w:rsidRPr="006E1D2F">
        <w:rPr>
          <w:rFonts w:ascii="Times New Roman" w:hAnsi="Times New Roman" w:cs="Times New Roman"/>
          <w:color w:val="000000" w:themeColor="text1"/>
          <w:sz w:val="20"/>
          <w:szCs w:val="20"/>
          <w:lang w:val="ru-RU"/>
        </w:rPr>
        <w:lastRenderedPageBreak/>
        <w:tab/>
      </w:r>
      <w:r w:rsidRPr="006E1D2F">
        <w:rPr>
          <w:rFonts w:ascii="Times New Roman" w:eastAsia="TimesNewRomanPSMT" w:hAnsi="Times New Roman" w:cs="Times New Roman"/>
          <w:color w:val="000000" w:themeColor="text1"/>
          <w:sz w:val="20"/>
          <w:szCs w:val="20"/>
          <w:lang w:val="ru-RU"/>
        </w:rPr>
        <w:t xml:space="preserve">После создания всех вспомогательных элементов был создан алгоритм подсчета людей, который содержит в себе вышеперечисленную нейронную сеть и два класса из модуля </w:t>
      </w:r>
      <w:proofErr w:type="spellStart"/>
      <w:r w:rsidRPr="006E1D2F">
        <w:rPr>
          <w:rFonts w:ascii="Times New Roman" w:eastAsia="TimesNewRomanPSMT" w:hAnsi="Times New Roman" w:cs="Times New Roman"/>
          <w:color w:val="000000" w:themeColor="text1"/>
          <w:sz w:val="20"/>
          <w:szCs w:val="20"/>
        </w:rPr>
        <w:t>pyimagesearch</w:t>
      </w:r>
      <w:proofErr w:type="spellEnd"/>
      <w:r w:rsidRPr="006E1D2F">
        <w:rPr>
          <w:rFonts w:ascii="Times New Roman" w:eastAsia="TimesNewRomanPSMT" w:hAnsi="Times New Roman" w:cs="Times New Roman"/>
          <w:color w:val="000000" w:themeColor="text1"/>
          <w:sz w:val="20"/>
          <w:szCs w:val="20"/>
          <w:lang w:val="ru-RU"/>
        </w:rPr>
        <w:t xml:space="preserve">. </w:t>
      </w:r>
      <w:r w:rsidR="001E3FFB" w:rsidRPr="006E1D2F">
        <w:rPr>
          <w:rFonts w:ascii="Times New Roman" w:eastAsia="TimesNewRomanPSMT" w:hAnsi="Times New Roman" w:cs="Times New Roman"/>
          <w:color w:val="000000" w:themeColor="text1"/>
          <w:sz w:val="20"/>
          <w:szCs w:val="20"/>
          <w:lang w:val="ru-RU"/>
        </w:rPr>
        <w:t>Б</w:t>
      </w:r>
      <w:r w:rsidRPr="006E1D2F">
        <w:rPr>
          <w:rFonts w:ascii="Times New Roman" w:eastAsia="TimesNewRomanPSMT" w:hAnsi="Times New Roman" w:cs="Times New Roman"/>
          <w:color w:val="000000" w:themeColor="text1"/>
          <w:sz w:val="20"/>
          <w:szCs w:val="20"/>
          <w:lang w:val="ru-RU"/>
        </w:rPr>
        <w:t>ыли заданы необходимые аргументы</w:t>
      </w:r>
      <w:r w:rsidR="00266CFA" w:rsidRPr="006E1D2F">
        <w:rPr>
          <w:rFonts w:ascii="Times New Roman" w:eastAsia="TimesNewRomanPSMT" w:hAnsi="Times New Roman" w:cs="Times New Roman"/>
          <w:color w:val="000000" w:themeColor="text1"/>
          <w:sz w:val="20"/>
          <w:szCs w:val="20"/>
          <w:lang w:val="ru-RU"/>
        </w:rPr>
        <w:t>,</w:t>
      </w:r>
      <w:r w:rsidRPr="006E1D2F">
        <w:rPr>
          <w:rFonts w:ascii="Times New Roman" w:eastAsia="TimesNewRomanPSMT" w:hAnsi="Times New Roman" w:cs="Times New Roman"/>
          <w:color w:val="000000" w:themeColor="text1"/>
          <w:sz w:val="20"/>
          <w:szCs w:val="20"/>
          <w:lang w:val="ru-RU"/>
        </w:rPr>
        <w:t xml:space="preserve"> которые передают информацию в наш скрипт для подсчета людей и был написан алгоритм, отслеживающий людей и их перемещение в верхней и нижней части видеопотока.</w:t>
      </w:r>
      <w:r w:rsidRPr="006E1D2F">
        <w:rPr>
          <w:rFonts w:ascii="Times New Roman" w:eastAsia="TimesNewRomanPS" w:hAnsi="Times New Roman" w:cs="Times New Roman"/>
          <w:b/>
          <w:color w:val="000000" w:themeColor="text1"/>
          <w:sz w:val="20"/>
          <w:szCs w:val="20"/>
          <w:lang w:val="ru-RU"/>
        </w:rPr>
        <w:t xml:space="preserve"> </w:t>
      </w:r>
      <w:r w:rsidRPr="006E1D2F">
        <w:rPr>
          <w:rFonts w:ascii="Times New Roman" w:eastAsia="TimesNewRomanPSMT" w:hAnsi="Times New Roman" w:cs="Times New Roman"/>
          <w:color w:val="000000" w:themeColor="text1"/>
          <w:sz w:val="20"/>
          <w:szCs w:val="20"/>
          <w:lang w:val="ru-RU"/>
        </w:rPr>
        <w:t xml:space="preserve">С начальной версией программы можно ознакомиться </w:t>
      </w:r>
      <w:r w:rsidR="00994C4F">
        <w:rPr>
          <w:rFonts w:ascii="Times New Roman" w:eastAsia="TimesNewRomanPSMT" w:hAnsi="Times New Roman" w:cs="Times New Roman"/>
          <w:color w:val="000000" w:themeColor="text1"/>
          <w:sz w:val="20"/>
          <w:szCs w:val="20"/>
          <w:lang w:val="ru-RU"/>
        </w:rPr>
        <w:t xml:space="preserve">по ссылке: </w:t>
      </w:r>
      <w:hyperlink r:id="rId26" w:history="1">
        <w:r w:rsidR="00994C4F" w:rsidRPr="006E1D2F">
          <w:rPr>
            <w:rStyle w:val="aff8"/>
            <w:rFonts w:ascii="Times New Roman" w:eastAsia="TimesNewRomanPSMT" w:hAnsi="Times New Roman" w:cs="Times New Roman"/>
            <w:sz w:val="20"/>
            <w:szCs w:val="20"/>
          </w:rPr>
          <w:t>https</w:t>
        </w:r>
        <w:r w:rsidR="00994C4F" w:rsidRPr="006E1D2F">
          <w:rPr>
            <w:rStyle w:val="aff8"/>
            <w:rFonts w:ascii="Times New Roman" w:eastAsia="TimesNewRomanPSMT" w:hAnsi="Times New Roman" w:cs="Times New Roman"/>
            <w:sz w:val="20"/>
            <w:szCs w:val="20"/>
            <w:lang w:val="ru-RU"/>
          </w:rPr>
          <w:t>://</w:t>
        </w:r>
        <w:r w:rsidR="00994C4F" w:rsidRPr="006E1D2F">
          <w:rPr>
            <w:rStyle w:val="aff8"/>
            <w:rFonts w:ascii="Times New Roman" w:eastAsia="TimesNewRomanPSMT" w:hAnsi="Times New Roman" w:cs="Times New Roman"/>
            <w:sz w:val="20"/>
            <w:szCs w:val="20"/>
          </w:rPr>
          <w:t>disk</w:t>
        </w:r>
        <w:r w:rsidR="00994C4F" w:rsidRPr="006E1D2F">
          <w:rPr>
            <w:rStyle w:val="aff8"/>
            <w:rFonts w:ascii="Times New Roman" w:eastAsia="TimesNewRomanPSMT" w:hAnsi="Times New Roman" w:cs="Times New Roman"/>
            <w:sz w:val="20"/>
            <w:szCs w:val="20"/>
            <w:lang w:val="ru-RU"/>
          </w:rPr>
          <w:t>.</w:t>
        </w:r>
        <w:proofErr w:type="spellStart"/>
        <w:r w:rsidR="00994C4F" w:rsidRPr="006E1D2F">
          <w:rPr>
            <w:rStyle w:val="aff8"/>
            <w:rFonts w:ascii="Times New Roman" w:eastAsia="TimesNewRomanPSMT" w:hAnsi="Times New Roman" w:cs="Times New Roman"/>
            <w:sz w:val="20"/>
            <w:szCs w:val="20"/>
          </w:rPr>
          <w:t>yandex</w:t>
        </w:r>
        <w:proofErr w:type="spellEnd"/>
        <w:r w:rsidR="00994C4F" w:rsidRPr="006E1D2F">
          <w:rPr>
            <w:rStyle w:val="aff8"/>
            <w:rFonts w:ascii="Times New Roman" w:eastAsia="TimesNewRomanPSMT" w:hAnsi="Times New Roman" w:cs="Times New Roman"/>
            <w:sz w:val="20"/>
            <w:szCs w:val="20"/>
            <w:lang w:val="ru-RU"/>
          </w:rPr>
          <w:t>.</w:t>
        </w:r>
        <w:proofErr w:type="spellStart"/>
        <w:r w:rsidR="00994C4F" w:rsidRPr="006E1D2F">
          <w:rPr>
            <w:rStyle w:val="aff8"/>
            <w:rFonts w:ascii="Times New Roman" w:eastAsia="TimesNewRomanPSMT" w:hAnsi="Times New Roman" w:cs="Times New Roman"/>
            <w:sz w:val="20"/>
            <w:szCs w:val="20"/>
          </w:rPr>
          <w:t>ru</w:t>
        </w:r>
        <w:proofErr w:type="spellEnd"/>
        <w:r w:rsidR="00994C4F" w:rsidRPr="006E1D2F">
          <w:rPr>
            <w:rStyle w:val="aff8"/>
            <w:rFonts w:ascii="Times New Roman" w:eastAsia="TimesNewRomanPSMT" w:hAnsi="Times New Roman" w:cs="Times New Roman"/>
            <w:sz w:val="20"/>
            <w:szCs w:val="20"/>
            <w:lang w:val="ru-RU"/>
          </w:rPr>
          <w:t>/</w:t>
        </w:r>
        <w:r w:rsidR="00994C4F" w:rsidRPr="006E1D2F">
          <w:rPr>
            <w:rStyle w:val="aff8"/>
            <w:rFonts w:ascii="Times New Roman" w:eastAsia="TimesNewRomanPSMT" w:hAnsi="Times New Roman" w:cs="Times New Roman"/>
            <w:sz w:val="20"/>
            <w:szCs w:val="20"/>
          </w:rPr>
          <w:t>d</w:t>
        </w:r>
        <w:r w:rsidR="00994C4F" w:rsidRPr="006E1D2F">
          <w:rPr>
            <w:rStyle w:val="aff8"/>
            <w:rFonts w:ascii="Times New Roman" w:eastAsia="TimesNewRomanPSMT" w:hAnsi="Times New Roman" w:cs="Times New Roman"/>
            <w:sz w:val="20"/>
            <w:szCs w:val="20"/>
            <w:lang w:val="ru-RU"/>
          </w:rPr>
          <w:t>/</w:t>
        </w:r>
        <w:proofErr w:type="spellStart"/>
        <w:r w:rsidR="00994C4F" w:rsidRPr="006E1D2F">
          <w:rPr>
            <w:rStyle w:val="aff8"/>
            <w:rFonts w:ascii="Times New Roman" w:eastAsia="TimesNewRomanPSMT" w:hAnsi="Times New Roman" w:cs="Times New Roman"/>
            <w:sz w:val="20"/>
            <w:szCs w:val="20"/>
          </w:rPr>
          <w:t>QUbU</w:t>
        </w:r>
        <w:proofErr w:type="spellEnd"/>
        <w:r w:rsidR="00994C4F" w:rsidRPr="006E1D2F">
          <w:rPr>
            <w:rStyle w:val="aff8"/>
            <w:rFonts w:ascii="Times New Roman" w:eastAsia="TimesNewRomanPSMT" w:hAnsi="Times New Roman" w:cs="Times New Roman"/>
            <w:sz w:val="20"/>
            <w:szCs w:val="20"/>
            <w:lang w:val="ru-RU"/>
          </w:rPr>
          <w:t>6</w:t>
        </w:r>
        <w:r w:rsidR="00994C4F" w:rsidRPr="006E1D2F">
          <w:rPr>
            <w:rStyle w:val="aff8"/>
            <w:rFonts w:ascii="Times New Roman" w:eastAsia="TimesNewRomanPSMT" w:hAnsi="Times New Roman" w:cs="Times New Roman"/>
            <w:sz w:val="20"/>
            <w:szCs w:val="20"/>
          </w:rPr>
          <w:t>l</w:t>
        </w:r>
        <w:r w:rsidR="00994C4F" w:rsidRPr="006E1D2F">
          <w:rPr>
            <w:rStyle w:val="aff8"/>
            <w:rFonts w:ascii="Times New Roman" w:eastAsia="TimesNewRomanPSMT" w:hAnsi="Times New Roman" w:cs="Times New Roman"/>
            <w:sz w:val="20"/>
            <w:szCs w:val="20"/>
            <w:lang w:val="ru-RU"/>
          </w:rPr>
          <w:t>_</w:t>
        </w:r>
        <w:proofErr w:type="spellStart"/>
        <w:r w:rsidR="00994C4F" w:rsidRPr="006E1D2F">
          <w:rPr>
            <w:rStyle w:val="aff8"/>
            <w:rFonts w:ascii="Times New Roman" w:eastAsia="TimesNewRomanPSMT" w:hAnsi="Times New Roman" w:cs="Times New Roman"/>
            <w:sz w:val="20"/>
            <w:szCs w:val="20"/>
          </w:rPr>
          <w:t>oHYYHLQ</w:t>
        </w:r>
        <w:proofErr w:type="spellEnd"/>
      </w:hyperlink>
      <w:r w:rsidR="006B1D2B">
        <w:rPr>
          <w:rStyle w:val="aff8"/>
          <w:rFonts w:ascii="Times New Roman" w:eastAsia="TimesNewRomanPSMT" w:hAnsi="Times New Roman" w:cs="Times New Roman"/>
          <w:sz w:val="20"/>
          <w:szCs w:val="20"/>
          <w:lang w:val="ru-RU"/>
        </w:rPr>
        <w:t xml:space="preserve"> </w:t>
      </w:r>
      <w:r w:rsidR="00994C4F">
        <w:rPr>
          <w:rFonts w:ascii="Times New Roman" w:eastAsia="TimesNewRomanPSMT" w:hAnsi="Times New Roman" w:cs="Times New Roman"/>
          <w:color w:val="000000"/>
          <w:sz w:val="20"/>
          <w:szCs w:val="20"/>
          <w:lang w:val="ru-RU"/>
        </w:rPr>
        <w:t>(</w:t>
      </w:r>
      <w:r w:rsidR="00994C4F" w:rsidRPr="006E1D2F">
        <w:rPr>
          <w:rFonts w:ascii="Times New Roman" w:eastAsia="TimesNewRomanPSMT" w:hAnsi="Times New Roman" w:cs="Times New Roman"/>
          <w:color w:val="000000"/>
          <w:sz w:val="20"/>
          <w:szCs w:val="20"/>
          <w:lang w:val="ru-RU"/>
        </w:rPr>
        <w:t>Изначальная версия программы</w:t>
      </w:r>
      <w:r w:rsidR="00994C4F">
        <w:rPr>
          <w:rFonts w:ascii="Times New Roman" w:eastAsia="TimesNewRomanPSMT" w:hAnsi="Times New Roman" w:cs="Times New Roman"/>
          <w:color w:val="000000"/>
          <w:sz w:val="20"/>
          <w:szCs w:val="20"/>
          <w:lang w:val="ru-RU"/>
        </w:rPr>
        <w:t>).</w:t>
      </w:r>
      <w:r w:rsidR="00994C4F" w:rsidRPr="006E1D2F">
        <w:rPr>
          <w:rFonts w:ascii="Times New Roman" w:eastAsia="TimesNewRomanPSMT" w:hAnsi="Times New Roman" w:cs="Times New Roman"/>
          <w:color w:val="000000"/>
          <w:sz w:val="20"/>
          <w:szCs w:val="20"/>
          <w:lang w:val="ru-RU"/>
        </w:rPr>
        <w:t xml:space="preserve"> </w:t>
      </w:r>
    </w:p>
    <w:p w14:paraId="15E83765" w14:textId="55D3D7FB" w:rsidR="005436E1" w:rsidRPr="006E1D2F" w:rsidRDefault="00C1413E" w:rsidP="007A3733">
      <w:pPr>
        <w:tabs>
          <w:tab w:val="left" w:pos="360"/>
          <w:tab w:val="left" w:pos="708"/>
        </w:tabs>
        <w:autoSpaceDE w:val="0"/>
        <w:autoSpaceDN w:val="0"/>
        <w:spacing w:after="0" w:line="240" w:lineRule="auto"/>
        <w:ind w:firstLine="425"/>
        <w:jc w:val="both"/>
        <w:rPr>
          <w:rFonts w:ascii="Times New Roman" w:eastAsia="TimesNewRomanPSMT" w:hAnsi="Times New Roman" w:cs="Times New Roman"/>
          <w:color w:val="000000" w:themeColor="text1"/>
          <w:sz w:val="20"/>
          <w:szCs w:val="20"/>
          <w:lang w:val="ru-RU"/>
        </w:rPr>
      </w:pPr>
      <w:r w:rsidRPr="006E1D2F">
        <w:rPr>
          <w:rFonts w:ascii="Times New Roman" w:eastAsia="TimesNewRomanPSMT" w:hAnsi="Times New Roman" w:cs="Times New Roman"/>
          <w:color w:val="000000" w:themeColor="text1"/>
          <w:sz w:val="20"/>
          <w:szCs w:val="20"/>
          <w:lang w:val="ru-RU"/>
        </w:rPr>
        <w:t>Для запуска программы необходимо ввести в командную строку следующие команды:</w:t>
      </w:r>
    </w:p>
    <w:p w14:paraId="3B424F32" w14:textId="43D45DD4" w:rsidR="00C1413E" w:rsidRPr="006B1D2B" w:rsidRDefault="00C1413E" w:rsidP="007A3733">
      <w:pPr>
        <w:tabs>
          <w:tab w:val="left" w:pos="360"/>
          <w:tab w:val="left" w:pos="708"/>
        </w:tabs>
        <w:autoSpaceDE w:val="0"/>
        <w:autoSpaceDN w:val="0"/>
        <w:spacing w:after="0" w:line="240" w:lineRule="auto"/>
        <w:ind w:firstLine="425"/>
        <w:jc w:val="both"/>
        <w:rPr>
          <w:rFonts w:ascii="Times New Roman" w:eastAsia="TimesNewRomanPSMT" w:hAnsi="Times New Roman" w:cs="Times New Roman"/>
          <w:i/>
          <w:iCs/>
          <w:color w:val="000000" w:themeColor="text1"/>
          <w:sz w:val="20"/>
          <w:szCs w:val="20"/>
        </w:rPr>
      </w:pPr>
      <w:r w:rsidRPr="006E1D2F">
        <w:rPr>
          <w:rFonts w:ascii="Times New Roman" w:eastAsia="TimesNewRomanPSMT" w:hAnsi="Times New Roman" w:cs="Times New Roman"/>
          <w:i/>
          <w:iCs/>
          <w:color w:val="000000" w:themeColor="text1"/>
          <w:sz w:val="20"/>
          <w:szCs w:val="20"/>
        </w:rPr>
        <w:t>cd</w:t>
      </w:r>
      <w:r w:rsidRPr="006B1D2B">
        <w:rPr>
          <w:rFonts w:ascii="Times New Roman" w:eastAsia="TimesNewRomanPSMT" w:hAnsi="Times New Roman" w:cs="Times New Roman"/>
          <w:i/>
          <w:iCs/>
          <w:color w:val="000000" w:themeColor="text1"/>
          <w:sz w:val="20"/>
          <w:szCs w:val="20"/>
        </w:rPr>
        <w:t xml:space="preserve"> </w:t>
      </w:r>
      <w:proofErr w:type="spellStart"/>
      <w:r w:rsidRPr="006E1D2F">
        <w:rPr>
          <w:rFonts w:ascii="Times New Roman" w:eastAsia="TimesNewRomanPSMT" w:hAnsi="Times New Roman" w:cs="Times New Roman"/>
          <w:i/>
          <w:iCs/>
          <w:color w:val="000000" w:themeColor="text1"/>
          <w:sz w:val="20"/>
          <w:szCs w:val="20"/>
        </w:rPr>
        <w:t>people</w:t>
      </w:r>
      <w:r w:rsidRPr="006B1D2B">
        <w:rPr>
          <w:rFonts w:ascii="Times New Roman" w:eastAsia="TimesNewRomanPSMT" w:hAnsi="Times New Roman" w:cs="Times New Roman"/>
          <w:i/>
          <w:iCs/>
          <w:color w:val="000000" w:themeColor="text1"/>
          <w:sz w:val="20"/>
          <w:szCs w:val="20"/>
        </w:rPr>
        <w:t>_</w:t>
      </w:r>
      <w:r w:rsidRPr="006E1D2F">
        <w:rPr>
          <w:rFonts w:ascii="Times New Roman" w:eastAsia="TimesNewRomanPSMT" w:hAnsi="Times New Roman" w:cs="Times New Roman"/>
          <w:i/>
          <w:iCs/>
          <w:color w:val="000000" w:themeColor="text1"/>
          <w:sz w:val="20"/>
          <w:szCs w:val="20"/>
        </w:rPr>
        <w:t>c</w:t>
      </w:r>
      <w:proofErr w:type="spellEnd"/>
    </w:p>
    <w:p w14:paraId="452072A5" w14:textId="1371200C" w:rsidR="00C1413E" w:rsidRPr="006B1D2B" w:rsidRDefault="00C1413E" w:rsidP="007A3733">
      <w:pPr>
        <w:tabs>
          <w:tab w:val="left" w:pos="360"/>
          <w:tab w:val="left" w:pos="708"/>
        </w:tabs>
        <w:autoSpaceDE w:val="0"/>
        <w:autoSpaceDN w:val="0"/>
        <w:spacing w:after="0" w:line="240" w:lineRule="auto"/>
        <w:ind w:firstLine="425"/>
        <w:jc w:val="both"/>
        <w:rPr>
          <w:rFonts w:ascii="Times New Roman" w:eastAsia="TimesNewRomanPSMT" w:hAnsi="Times New Roman" w:cs="Times New Roman"/>
          <w:i/>
          <w:iCs/>
          <w:color w:val="000000" w:themeColor="text1"/>
          <w:sz w:val="20"/>
          <w:szCs w:val="20"/>
        </w:rPr>
      </w:pPr>
      <w:r w:rsidRPr="006E1D2F">
        <w:rPr>
          <w:rFonts w:ascii="Times New Roman" w:hAnsi="Times New Roman" w:cs="Times New Roman"/>
          <w:i/>
          <w:iCs/>
          <w:color w:val="000000"/>
          <w:sz w:val="20"/>
          <w:szCs w:val="20"/>
        </w:rPr>
        <w:t>source</w:t>
      </w:r>
      <w:r w:rsidRPr="006B1D2B">
        <w:rPr>
          <w:rFonts w:ascii="Times New Roman" w:hAnsi="Times New Roman" w:cs="Times New Roman"/>
          <w:i/>
          <w:iCs/>
          <w:color w:val="000000"/>
          <w:sz w:val="20"/>
          <w:szCs w:val="20"/>
        </w:rPr>
        <w:t xml:space="preserve"> </w:t>
      </w:r>
      <w:proofErr w:type="spellStart"/>
      <w:r w:rsidRPr="006E1D2F">
        <w:rPr>
          <w:rFonts w:ascii="Times New Roman" w:hAnsi="Times New Roman" w:cs="Times New Roman"/>
          <w:i/>
          <w:iCs/>
          <w:color w:val="000000"/>
          <w:sz w:val="20"/>
          <w:szCs w:val="20"/>
        </w:rPr>
        <w:t>venv</w:t>
      </w:r>
      <w:proofErr w:type="spellEnd"/>
      <w:r w:rsidRPr="006B1D2B">
        <w:rPr>
          <w:rFonts w:ascii="Times New Roman" w:hAnsi="Times New Roman" w:cs="Times New Roman"/>
          <w:i/>
          <w:iCs/>
          <w:color w:val="000000"/>
          <w:sz w:val="20"/>
          <w:szCs w:val="20"/>
        </w:rPr>
        <w:t>/</w:t>
      </w:r>
      <w:r w:rsidRPr="006E1D2F">
        <w:rPr>
          <w:rFonts w:ascii="Times New Roman" w:hAnsi="Times New Roman" w:cs="Times New Roman"/>
          <w:i/>
          <w:iCs/>
          <w:color w:val="000000"/>
          <w:sz w:val="20"/>
          <w:szCs w:val="20"/>
        </w:rPr>
        <w:t>bin</w:t>
      </w:r>
      <w:r w:rsidRPr="006B1D2B">
        <w:rPr>
          <w:rFonts w:ascii="Times New Roman" w:hAnsi="Times New Roman" w:cs="Times New Roman"/>
          <w:i/>
          <w:iCs/>
          <w:color w:val="000000"/>
          <w:sz w:val="20"/>
          <w:szCs w:val="20"/>
        </w:rPr>
        <w:t>/</w:t>
      </w:r>
      <w:r w:rsidRPr="006E1D2F">
        <w:rPr>
          <w:rFonts w:ascii="Times New Roman" w:hAnsi="Times New Roman" w:cs="Times New Roman"/>
          <w:i/>
          <w:iCs/>
          <w:color w:val="000000"/>
          <w:sz w:val="20"/>
          <w:szCs w:val="20"/>
        </w:rPr>
        <w:t>activate</w:t>
      </w:r>
    </w:p>
    <w:p w14:paraId="6B819E6F" w14:textId="0CB2D64F" w:rsidR="00C1413E" w:rsidRPr="006E1D2F" w:rsidRDefault="00C1413E" w:rsidP="007A3733">
      <w:pPr>
        <w:tabs>
          <w:tab w:val="left" w:pos="360"/>
          <w:tab w:val="left" w:pos="708"/>
        </w:tabs>
        <w:autoSpaceDE w:val="0"/>
        <w:autoSpaceDN w:val="0"/>
        <w:spacing w:after="0" w:line="240" w:lineRule="auto"/>
        <w:ind w:firstLine="425"/>
        <w:jc w:val="both"/>
        <w:rPr>
          <w:rFonts w:ascii="Times New Roman" w:eastAsia="TimesNewRomanPSMT" w:hAnsi="Times New Roman" w:cs="Times New Roman"/>
          <w:i/>
          <w:iCs/>
          <w:color w:val="000000" w:themeColor="text1"/>
          <w:sz w:val="20"/>
          <w:szCs w:val="20"/>
          <w:lang w:val="ru-RU"/>
        </w:rPr>
      </w:pPr>
      <w:r w:rsidRPr="006E1D2F">
        <w:rPr>
          <w:rFonts w:ascii="Times New Roman" w:eastAsia="TimesNewRomanPSMT" w:hAnsi="Times New Roman" w:cs="Times New Roman"/>
          <w:i/>
          <w:iCs/>
          <w:color w:val="000000" w:themeColor="text1"/>
          <w:sz w:val="20"/>
          <w:szCs w:val="20"/>
        </w:rPr>
        <w:t>python</w:t>
      </w:r>
      <w:r w:rsidRPr="006E1D2F">
        <w:rPr>
          <w:rFonts w:ascii="Times New Roman" w:eastAsia="TimesNewRomanPSMT" w:hAnsi="Times New Roman" w:cs="Times New Roman"/>
          <w:i/>
          <w:iCs/>
          <w:color w:val="000000" w:themeColor="text1"/>
          <w:sz w:val="20"/>
          <w:szCs w:val="20"/>
          <w:lang w:val="ru-RU"/>
        </w:rPr>
        <w:t xml:space="preserve"> </w:t>
      </w:r>
      <w:r w:rsidRPr="006E1D2F">
        <w:rPr>
          <w:rFonts w:ascii="Times New Roman" w:eastAsia="TimesNewRomanPSMT" w:hAnsi="Times New Roman" w:cs="Times New Roman"/>
          <w:i/>
          <w:iCs/>
          <w:color w:val="000000" w:themeColor="text1"/>
          <w:sz w:val="20"/>
          <w:szCs w:val="20"/>
        </w:rPr>
        <w:t>people</w:t>
      </w:r>
      <w:r w:rsidRPr="006E1D2F">
        <w:rPr>
          <w:rFonts w:ascii="Times New Roman" w:eastAsia="TimesNewRomanPSMT" w:hAnsi="Times New Roman" w:cs="Times New Roman"/>
          <w:i/>
          <w:iCs/>
          <w:color w:val="000000" w:themeColor="text1"/>
          <w:sz w:val="20"/>
          <w:szCs w:val="20"/>
          <w:lang w:val="ru-RU"/>
        </w:rPr>
        <w:t>_</w:t>
      </w:r>
      <w:r w:rsidRPr="006E1D2F">
        <w:rPr>
          <w:rFonts w:ascii="Times New Roman" w:eastAsia="TimesNewRomanPSMT" w:hAnsi="Times New Roman" w:cs="Times New Roman"/>
          <w:i/>
          <w:iCs/>
          <w:color w:val="000000" w:themeColor="text1"/>
          <w:sz w:val="20"/>
          <w:szCs w:val="20"/>
        </w:rPr>
        <w:t>counter</w:t>
      </w:r>
      <w:r w:rsidRPr="006E1D2F">
        <w:rPr>
          <w:rFonts w:ascii="Times New Roman" w:eastAsia="TimesNewRomanPSMT" w:hAnsi="Times New Roman" w:cs="Times New Roman"/>
          <w:i/>
          <w:iCs/>
          <w:color w:val="000000" w:themeColor="text1"/>
          <w:sz w:val="20"/>
          <w:szCs w:val="20"/>
          <w:lang w:val="ru-RU"/>
        </w:rPr>
        <w:t>.</w:t>
      </w:r>
      <w:proofErr w:type="spellStart"/>
      <w:r w:rsidRPr="006E1D2F">
        <w:rPr>
          <w:rFonts w:ascii="Times New Roman" w:eastAsia="TimesNewRomanPSMT" w:hAnsi="Times New Roman" w:cs="Times New Roman"/>
          <w:i/>
          <w:iCs/>
          <w:color w:val="000000" w:themeColor="text1"/>
          <w:sz w:val="20"/>
          <w:szCs w:val="20"/>
        </w:rPr>
        <w:t>py</w:t>
      </w:r>
      <w:proofErr w:type="spellEnd"/>
    </w:p>
    <w:p w14:paraId="1E6A4195" w14:textId="56AA948C" w:rsidR="00415885" w:rsidRPr="006E1D2F" w:rsidRDefault="00F71642" w:rsidP="007A3733">
      <w:pPr>
        <w:pStyle w:val="21"/>
        <w:spacing w:before="0" w:line="240" w:lineRule="auto"/>
        <w:ind w:firstLine="425"/>
        <w:rPr>
          <w:rFonts w:cs="Times New Roman"/>
          <w:sz w:val="20"/>
          <w:szCs w:val="20"/>
          <w:lang w:val="ru-RU"/>
        </w:rPr>
      </w:pPr>
      <w:bookmarkStart w:id="4" w:name="_Toc198678844"/>
      <w:r w:rsidRPr="006E1D2F">
        <w:rPr>
          <w:rFonts w:cs="Times New Roman"/>
          <w:sz w:val="20"/>
          <w:szCs w:val="20"/>
          <w:lang w:val="ru-RU"/>
        </w:rPr>
        <w:t>Обучение и отладка программы на видео, добавление условий</w:t>
      </w:r>
      <w:bookmarkEnd w:id="4"/>
      <w:r w:rsidRPr="006E1D2F">
        <w:rPr>
          <w:rFonts w:cs="Times New Roman"/>
          <w:sz w:val="20"/>
          <w:szCs w:val="20"/>
          <w:lang w:val="ru-RU"/>
        </w:rPr>
        <w:t xml:space="preserve"> </w:t>
      </w:r>
    </w:p>
    <w:p w14:paraId="538595E2" w14:textId="77777777" w:rsidR="005436E1" w:rsidRPr="006E1D2F" w:rsidRDefault="00F71642" w:rsidP="007A3733">
      <w:pPr>
        <w:tabs>
          <w:tab w:val="left" w:pos="360"/>
          <w:tab w:val="left" w:pos="708"/>
          <w:tab w:val="left" w:pos="720"/>
        </w:tabs>
        <w:autoSpaceDE w:val="0"/>
        <w:autoSpaceDN w:val="0"/>
        <w:spacing w:after="0" w:line="240" w:lineRule="auto"/>
        <w:ind w:firstLine="425"/>
        <w:jc w:val="both"/>
        <w:rPr>
          <w:rFonts w:ascii="Times New Roman" w:eastAsia="TimesNewRomanPSMT" w:hAnsi="Times New Roman" w:cs="Times New Roman"/>
          <w:color w:val="000000" w:themeColor="text1"/>
          <w:sz w:val="20"/>
          <w:szCs w:val="20"/>
          <w:lang w:val="ru-RU"/>
        </w:rPr>
      </w:pPr>
      <w:r w:rsidRPr="006E1D2F">
        <w:rPr>
          <w:rFonts w:ascii="Times New Roman" w:hAnsi="Times New Roman" w:cs="Times New Roman"/>
          <w:color w:val="000000" w:themeColor="text1"/>
          <w:sz w:val="20"/>
          <w:szCs w:val="20"/>
          <w:lang w:val="ru-RU"/>
        </w:rPr>
        <w:tab/>
      </w:r>
      <w:r w:rsidRPr="006E1D2F">
        <w:rPr>
          <w:rFonts w:ascii="Times New Roman" w:eastAsia="TimesNewRomanPSMT" w:hAnsi="Times New Roman" w:cs="Times New Roman"/>
          <w:color w:val="000000" w:themeColor="text1"/>
          <w:sz w:val="20"/>
          <w:szCs w:val="20"/>
          <w:lang w:val="ru-RU"/>
        </w:rPr>
        <w:t xml:space="preserve">После того как был написан основной код, в него следовало добавить условия, которые требовались для выполнения поставленной цели: </w:t>
      </w:r>
    </w:p>
    <w:p w14:paraId="6B6A4967" w14:textId="77777777" w:rsidR="005436E1" w:rsidRPr="006E1D2F" w:rsidRDefault="00F71642" w:rsidP="007A3733">
      <w:pPr>
        <w:tabs>
          <w:tab w:val="left" w:pos="360"/>
          <w:tab w:val="left" w:pos="708"/>
          <w:tab w:val="left" w:pos="720"/>
        </w:tabs>
        <w:autoSpaceDE w:val="0"/>
        <w:autoSpaceDN w:val="0"/>
        <w:spacing w:after="0" w:line="240" w:lineRule="auto"/>
        <w:ind w:firstLine="425"/>
        <w:jc w:val="both"/>
        <w:rPr>
          <w:rFonts w:ascii="Times New Roman" w:eastAsia="TimesNewRomanPSMT" w:hAnsi="Times New Roman" w:cs="Times New Roman"/>
          <w:color w:val="000000"/>
          <w:sz w:val="20"/>
          <w:szCs w:val="20"/>
          <w:lang w:val="ru-RU"/>
        </w:rPr>
      </w:pPr>
      <w:r w:rsidRPr="006E1D2F">
        <w:rPr>
          <w:rFonts w:ascii="Times New Roman" w:hAnsi="Times New Roman" w:cs="Times New Roman"/>
          <w:color w:val="000000" w:themeColor="text1"/>
          <w:sz w:val="20"/>
          <w:szCs w:val="20"/>
          <w:lang w:val="ru-RU"/>
        </w:rPr>
        <w:tab/>
      </w:r>
      <w:r w:rsidRPr="006E1D2F">
        <w:rPr>
          <w:rFonts w:ascii="Times New Roman" w:eastAsia="TimesNewRomanPSMT" w:hAnsi="Times New Roman" w:cs="Times New Roman"/>
          <w:color w:val="000000" w:themeColor="text1"/>
          <w:sz w:val="20"/>
          <w:szCs w:val="20"/>
          <w:lang w:val="ru-RU"/>
        </w:rPr>
        <w:t>1)</w:t>
      </w:r>
      <w:r w:rsidRPr="006E1D2F">
        <w:rPr>
          <w:rFonts w:ascii="Times New Roman" w:eastAsia="ArialMT" w:hAnsi="Times New Roman" w:cs="Times New Roman"/>
          <w:color w:val="000000" w:themeColor="text1"/>
          <w:sz w:val="20"/>
          <w:szCs w:val="20"/>
          <w:lang w:val="ru-RU"/>
        </w:rPr>
        <w:t xml:space="preserve"> </w:t>
      </w:r>
      <w:r w:rsidRPr="006E1D2F">
        <w:rPr>
          <w:rFonts w:ascii="Times New Roman" w:eastAsia="TimesNewRomanPSMT" w:hAnsi="Times New Roman" w:cs="Times New Roman"/>
          <w:color w:val="000000" w:themeColor="text1"/>
          <w:sz w:val="20"/>
          <w:szCs w:val="20"/>
          <w:lang w:val="ru-RU"/>
        </w:rPr>
        <w:t xml:space="preserve">Контроль выплывающих за буйки: если человек, вышел за определенную линию (в зону </w:t>
      </w:r>
      <w:r w:rsidRPr="006E1D2F">
        <w:rPr>
          <w:rFonts w:ascii="Times New Roman" w:hAnsi="Times New Roman" w:cs="Times New Roman"/>
          <w:color w:val="000000" w:themeColor="text1"/>
          <w:sz w:val="20"/>
          <w:szCs w:val="20"/>
          <w:lang w:val="ru-RU"/>
        </w:rPr>
        <w:tab/>
      </w:r>
      <w:r w:rsidRPr="006E1D2F">
        <w:rPr>
          <w:rFonts w:ascii="Times New Roman" w:eastAsia="TimesNewRomanPSMT" w:hAnsi="Times New Roman" w:cs="Times New Roman"/>
          <w:color w:val="000000" w:themeColor="text1"/>
          <w:sz w:val="20"/>
          <w:szCs w:val="20"/>
          <w:lang w:val="ru-RU"/>
        </w:rPr>
        <w:t xml:space="preserve">за буйками), программа подает сигнал на разъем </w:t>
      </w:r>
      <w:r w:rsidRPr="006E1D2F">
        <w:rPr>
          <w:rFonts w:ascii="Times New Roman" w:eastAsia="TimesNewRomanPSMT" w:hAnsi="Times New Roman" w:cs="Times New Roman"/>
          <w:color w:val="000000" w:themeColor="text1"/>
          <w:sz w:val="20"/>
          <w:szCs w:val="20"/>
        </w:rPr>
        <w:t>GPIO</w:t>
      </w:r>
      <w:r w:rsidRPr="006E1D2F">
        <w:rPr>
          <w:rFonts w:ascii="Times New Roman" w:eastAsia="TimesNewRomanPSMT" w:hAnsi="Times New Roman" w:cs="Times New Roman"/>
          <w:color w:val="000000" w:themeColor="text1"/>
          <w:sz w:val="20"/>
          <w:szCs w:val="20"/>
          <w:lang w:val="ru-RU"/>
        </w:rPr>
        <w:t xml:space="preserve"> 27 и загорается красный светодиод</w:t>
      </w:r>
      <w:r w:rsidRPr="006E1D2F">
        <w:rPr>
          <w:rFonts w:ascii="Times New Roman" w:eastAsia="TimesNewRomanPSMT" w:hAnsi="Times New Roman" w:cs="Times New Roman"/>
          <w:color w:val="000000"/>
          <w:sz w:val="20"/>
          <w:szCs w:val="20"/>
          <w:lang w:val="ru-RU"/>
        </w:rPr>
        <w:t xml:space="preserve">. </w:t>
      </w:r>
    </w:p>
    <w:p w14:paraId="1207F3ED" w14:textId="77777777" w:rsidR="005436E1" w:rsidRPr="006E1D2F" w:rsidRDefault="00F71642" w:rsidP="007A3733">
      <w:pPr>
        <w:tabs>
          <w:tab w:val="left" w:pos="360"/>
          <w:tab w:val="left" w:pos="708"/>
          <w:tab w:val="left" w:pos="720"/>
        </w:tabs>
        <w:autoSpaceDE w:val="0"/>
        <w:autoSpaceDN w:val="0"/>
        <w:spacing w:after="0" w:line="240" w:lineRule="auto"/>
        <w:ind w:firstLine="425"/>
        <w:jc w:val="both"/>
        <w:rPr>
          <w:rFonts w:ascii="Times New Roman" w:eastAsia="TimesNewRomanPSMT" w:hAnsi="Times New Roman" w:cs="Times New Roman"/>
          <w:color w:val="000000"/>
          <w:sz w:val="20"/>
          <w:szCs w:val="20"/>
          <w:lang w:val="ru-RU"/>
        </w:rPr>
      </w:pPr>
      <w:r w:rsidRPr="006E1D2F">
        <w:rPr>
          <w:rFonts w:ascii="Times New Roman" w:eastAsia="TimesNewRomanPSMT" w:hAnsi="Times New Roman" w:cs="Times New Roman"/>
          <w:color w:val="000000"/>
          <w:sz w:val="20"/>
          <w:szCs w:val="20"/>
          <w:lang w:val="ru-RU"/>
        </w:rPr>
        <w:t>2)</w:t>
      </w:r>
      <w:r w:rsidRPr="006E1D2F">
        <w:rPr>
          <w:rFonts w:ascii="Times New Roman" w:eastAsia="ArialMT" w:hAnsi="Times New Roman" w:cs="Times New Roman"/>
          <w:color w:val="000000"/>
          <w:sz w:val="20"/>
          <w:szCs w:val="20"/>
          <w:lang w:val="ru-RU"/>
        </w:rPr>
        <w:t xml:space="preserve"> </w:t>
      </w:r>
      <w:r w:rsidRPr="006E1D2F">
        <w:rPr>
          <w:rFonts w:ascii="Times New Roman" w:eastAsia="TimesNewRomanPSMT" w:hAnsi="Times New Roman" w:cs="Times New Roman"/>
          <w:color w:val="000000"/>
          <w:sz w:val="20"/>
          <w:szCs w:val="20"/>
          <w:lang w:val="ru-RU"/>
        </w:rPr>
        <w:t xml:space="preserve">Если человек находится под водой больше нормы по времени, около 60 секунд, система также сигнализирует об этом на разъем </w:t>
      </w:r>
      <w:r w:rsidRPr="006E1D2F">
        <w:rPr>
          <w:rFonts w:ascii="Times New Roman" w:eastAsia="TimesNewRomanPSMT" w:hAnsi="Times New Roman" w:cs="Times New Roman"/>
          <w:color w:val="000000"/>
          <w:sz w:val="20"/>
          <w:szCs w:val="20"/>
        </w:rPr>
        <w:t>GPIO</w:t>
      </w:r>
      <w:r w:rsidRPr="006E1D2F">
        <w:rPr>
          <w:rFonts w:ascii="Times New Roman" w:eastAsia="TimesNewRomanPSMT" w:hAnsi="Times New Roman" w:cs="Times New Roman"/>
          <w:color w:val="000000"/>
          <w:sz w:val="20"/>
          <w:szCs w:val="20"/>
          <w:lang w:val="ru-RU"/>
        </w:rPr>
        <w:t xml:space="preserve"> 22 и загорается синий светодиод. </w:t>
      </w:r>
    </w:p>
    <w:p w14:paraId="7EB5D510" w14:textId="77777777" w:rsidR="001E3FFB" w:rsidRPr="006E1D2F" w:rsidRDefault="00F71642" w:rsidP="007A3733">
      <w:pPr>
        <w:tabs>
          <w:tab w:val="left" w:pos="360"/>
          <w:tab w:val="left" w:pos="708"/>
          <w:tab w:val="left" w:pos="720"/>
        </w:tabs>
        <w:autoSpaceDE w:val="0"/>
        <w:autoSpaceDN w:val="0"/>
        <w:spacing w:after="0" w:line="240" w:lineRule="auto"/>
        <w:ind w:firstLine="425"/>
        <w:jc w:val="both"/>
        <w:rPr>
          <w:rFonts w:ascii="Times New Roman" w:eastAsia="TimesNewRomanPSMT" w:hAnsi="Times New Roman" w:cs="Times New Roman"/>
          <w:color w:val="000000"/>
          <w:sz w:val="20"/>
          <w:szCs w:val="20"/>
          <w:lang w:val="ru-RU"/>
        </w:rPr>
      </w:pPr>
      <w:r w:rsidRPr="006E1D2F">
        <w:rPr>
          <w:rFonts w:ascii="Times New Roman" w:hAnsi="Times New Roman" w:cs="Times New Roman"/>
          <w:sz w:val="20"/>
          <w:szCs w:val="20"/>
          <w:lang w:val="ru-RU"/>
        </w:rPr>
        <w:tab/>
      </w:r>
      <w:r w:rsidRPr="006E1D2F">
        <w:rPr>
          <w:rFonts w:ascii="Times New Roman" w:eastAsia="TimesNewRomanPSMT" w:hAnsi="Times New Roman" w:cs="Times New Roman"/>
          <w:color w:val="000000"/>
          <w:sz w:val="20"/>
          <w:szCs w:val="20"/>
          <w:lang w:val="ru-RU"/>
        </w:rPr>
        <w:t>3)</w:t>
      </w:r>
      <w:r w:rsidRPr="006E1D2F">
        <w:rPr>
          <w:rFonts w:ascii="Times New Roman" w:eastAsia="ArialMT" w:hAnsi="Times New Roman" w:cs="Times New Roman"/>
          <w:color w:val="000000"/>
          <w:sz w:val="20"/>
          <w:szCs w:val="20"/>
          <w:lang w:val="ru-RU"/>
        </w:rPr>
        <w:t xml:space="preserve"> </w:t>
      </w:r>
      <w:r w:rsidRPr="006E1D2F">
        <w:rPr>
          <w:rFonts w:ascii="Times New Roman" w:eastAsia="TimesNewRomanPSMT" w:hAnsi="Times New Roman" w:cs="Times New Roman"/>
          <w:color w:val="000000"/>
          <w:sz w:val="20"/>
          <w:szCs w:val="20"/>
          <w:lang w:val="ru-RU"/>
        </w:rPr>
        <w:t xml:space="preserve">Два этих условия обнуляются при нажатии на кнопку (т.е. в случае предупреждения спасателя об угрозе). </w:t>
      </w:r>
    </w:p>
    <w:p w14:paraId="7F081C20" w14:textId="0690BC33" w:rsidR="005436E1" w:rsidRDefault="00F71642" w:rsidP="00994C4F">
      <w:pPr>
        <w:tabs>
          <w:tab w:val="left" w:pos="360"/>
          <w:tab w:val="left" w:pos="708"/>
          <w:tab w:val="left" w:pos="720"/>
        </w:tabs>
        <w:autoSpaceDE w:val="0"/>
        <w:autoSpaceDN w:val="0"/>
        <w:spacing w:after="0" w:line="240" w:lineRule="auto"/>
        <w:ind w:firstLine="425"/>
        <w:jc w:val="both"/>
        <w:rPr>
          <w:rFonts w:ascii="Times New Roman" w:eastAsia="TimesNewRomanPSMT" w:hAnsi="Times New Roman" w:cs="Times New Roman"/>
          <w:color w:val="000000"/>
          <w:sz w:val="20"/>
          <w:szCs w:val="20"/>
          <w:lang w:val="ru-RU"/>
        </w:rPr>
      </w:pPr>
      <w:r w:rsidRPr="006E1D2F">
        <w:rPr>
          <w:rFonts w:ascii="Times New Roman" w:eastAsia="TimesNewRomanPSMT" w:hAnsi="Times New Roman" w:cs="Times New Roman"/>
          <w:color w:val="000000"/>
          <w:sz w:val="20"/>
          <w:szCs w:val="20"/>
          <w:lang w:val="ru-RU"/>
        </w:rPr>
        <w:t xml:space="preserve">Было изменено видео (в конечной версии кода будет использоваться видеопоток с камеры) для отладки на более подходящее по ситуации для более точной реализации поставленной цели, а также мы заменили обученную модель ИИ на более мощную - </w:t>
      </w:r>
      <w:proofErr w:type="spellStart"/>
      <w:r w:rsidRPr="006E1D2F">
        <w:rPr>
          <w:rFonts w:ascii="Times New Roman" w:eastAsia="TimesNewRomanPSMT" w:hAnsi="Times New Roman" w:cs="Times New Roman"/>
          <w:color w:val="000000"/>
          <w:sz w:val="20"/>
          <w:szCs w:val="20"/>
        </w:rPr>
        <w:t>YOLOv</w:t>
      </w:r>
      <w:proofErr w:type="spellEnd"/>
      <w:r w:rsidRPr="006E1D2F">
        <w:rPr>
          <w:rFonts w:ascii="Times New Roman" w:eastAsia="TimesNewRomanPSMT" w:hAnsi="Times New Roman" w:cs="Times New Roman"/>
          <w:color w:val="000000"/>
          <w:sz w:val="20"/>
          <w:szCs w:val="20"/>
          <w:lang w:val="ru-RU"/>
        </w:rPr>
        <w:t>4-</w:t>
      </w:r>
      <w:r w:rsidRPr="006E1D2F">
        <w:rPr>
          <w:rFonts w:ascii="Times New Roman" w:eastAsia="TimesNewRomanPSMT" w:hAnsi="Times New Roman" w:cs="Times New Roman"/>
          <w:color w:val="000000"/>
          <w:sz w:val="20"/>
          <w:szCs w:val="20"/>
        </w:rPr>
        <w:t>tiny</w:t>
      </w:r>
      <w:r w:rsidRPr="006E1D2F">
        <w:rPr>
          <w:rFonts w:ascii="Times New Roman" w:eastAsia="TimesNewRomanPSMT" w:hAnsi="Times New Roman" w:cs="Times New Roman"/>
          <w:color w:val="000000"/>
          <w:sz w:val="20"/>
          <w:szCs w:val="20"/>
          <w:lang w:val="ru-RU"/>
        </w:rPr>
        <w:t xml:space="preserve">(инициализация классов с ней прописана не в самом коде, а в отдельном файле), потому что </w:t>
      </w:r>
      <w:proofErr w:type="spellStart"/>
      <w:r w:rsidRPr="006E1D2F">
        <w:rPr>
          <w:rFonts w:ascii="Times New Roman" w:eastAsia="TimesNewRomanPSMT" w:hAnsi="Times New Roman" w:cs="Times New Roman"/>
          <w:color w:val="000000"/>
          <w:sz w:val="20"/>
          <w:szCs w:val="20"/>
        </w:rPr>
        <w:t>MobileNet</w:t>
      </w:r>
      <w:proofErr w:type="spellEnd"/>
      <w:r w:rsidRPr="006E1D2F">
        <w:rPr>
          <w:rFonts w:ascii="Times New Roman" w:eastAsia="TimesNewRomanPSMT" w:hAnsi="Times New Roman" w:cs="Times New Roman"/>
          <w:color w:val="000000"/>
          <w:sz w:val="20"/>
          <w:szCs w:val="20"/>
          <w:lang w:val="ru-RU"/>
        </w:rPr>
        <w:t xml:space="preserve"> </w:t>
      </w:r>
      <w:r w:rsidRPr="006E1D2F">
        <w:rPr>
          <w:rFonts w:ascii="Times New Roman" w:eastAsia="TimesNewRomanPSMT" w:hAnsi="Times New Roman" w:cs="Times New Roman"/>
          <w:color w:val="000000"/>
          <w:sz w:val="20"/>
          <w:szCs w:val="20"/>
        </w:rPr>
        <w:t>Single</w:t>
      </w:r>
      <w:r w:rsidRPr="006E1D2F">
        <w:rPr>
          <w:rFonts w:ascii="Times New Roman" w:eastAsia="TimesNewRomanPSMT" w:hAnsi="Times New Roman" w:cs="Times New Roman"/>
          <w:color w:val="000000"/>
          <w:sz w:val="20"/>
          <w:szCs w:val="20"/>
          <w:lang w:val="ru-RU"/>
        </w:rPr>
        <w:t xml:space="preserve"> </w:t>
      </w:r>
      <w:r w:rsidRPr="006E1D2F">
        <w:rPr>
          <w:rFonts w:ascii="Times New Roman" w:eastAsia="TimesNewRomanPSMT" w:hAnsi="Times New Roman" w:cs="Times New Roman"/>
          <w:color w:val="000000"/>
          <w:sz w:val="20"/>
          <w:szCs w:val="20"/>
        </w:rPr>
        <w:t>Shot</w:t>
      </w:r>
      <w:r w:rsidRPr="006E1D2F">
        <w:rPr>
          <w:rFonts w:ascii="Times New Roman" w:eastAsia="TimesNewRomanPSMT" w:hAnsi="Times New Roman" w:cs="Times New Roman"/>
          <w:color w:val="000000"/>
          <w:sz w:val="20"/>
          <w:szCs w:val="20"/>
          <w:lang w:val="ru-RU"/>
        </w:rPr>
        <w:t xml:space="preserve"> </w:t>
      </w:r>
      <w:r w:rsidRPr="006E1D2F">
        <w:rPr>
          <w:rFonts w:ascii="Times New Roman" w:eastAsia="TimesNewRomanPSMT" w:hAnsi="Times New Roman" w:cs="Times New Roman"/>
          <w:color w:val="000000"/>
          <w:sz w:val="20"/>
          <w:szCs w:val="20"/>
        </w:rPr>
        <w:t>Detector</w:t>
      </w:r>
      <w:r w:rsidRPr="006E1D2F">
        <w:rPr>
          <w:rFonts w:ascii="Times New Roman" w:eastAsia="TimesNewRomanPSMT" w:hAnsi="Times New Roman" w:cs="Times New Roman"/>
          <w:color w:val="000000"/>
          <w:sz w:val="20"/>
          <w:szCs w:val="20"/>
          <w:lang w:val="ru-RU"/>
        </w:rPr>
        <w:t xml:space="preserve"> (</w:t>
      </w:r>
      <w:r w:rsidRPr="006E1D2F">
        <w:rPr>
          <w:rFonts w:ascii="Times New Roman" w:eastAsia="TimesNewRomanPSMT" w:hAnsi="Times New Roman" w:cs="Times New Roman"/>
          <w:color w:val="000000"/>
          <w:sz w:val="20"/>
          <w:szCs w:val="20"/>
        </w:rPr>
        <w:t>SSD</w:t>
      </w:r>
      <w:r w:rsidRPr="006E1D2F">
        <w:rPr>
          <w:rFonts w:ascii="Times New Roman" w:eastAsia="TimesNewRomanPSMT" w:hAnsi="Times New Roman" w:cs="Times New Roman"/>
          <w:color w:val="000000"/>
          <w:sz w:val="20"/>
          <w:szCs w:val="20"/>
          <w:lang w:val="ru-RU"/>
        </w:rPr>
        <w:t xml:space="preserve">) не предназначена для обнаружения людей в воде.  В остальном логика программы практически соответствует изначальной. С финальной версией программы и видеоматериалом ее запуска можно ознакомиться </w:t>
      </w:r>
      <w:r w:rsidR="00994C4F">
        <w:rPr>
          <w:rFonts w:ascii="Times New Roman" w:eastAsia="TimesNewRomanPSMT" w:hAnsi="Times New Roman" w:cs="Times New Roman"/>
          <w:color w:val="000000"/>
          <w:sz w:val="20"/>
          <w:szCs w:val="20"/>
          <w:lang w:val="ru-RU"/>
        </w:rPr>
        <w:t xml:space="preserve">по ссылке: </w:t>
      </w:r>
      <w:hyperlink r:id="rId27" w:history="1">
        <w:r w:rsidR="00994C4F" w:rsidRPr="00C1044B">
          <w:rPr>
            <w:rStyle w:val="aff8"/>
            <w:rFonts w:ascii="Times New Roman" w:eastAsia="TimesNewRomanPSMT" w:hAnsi="Times New Roman" w:cs="Times New Roman"/>
            <w:sz w:val="20"/>
            <w:szCs w:val="20"/>
            <w:lang w:val="ru-RU"/>
          </w:rPr>
          <w:t>https://disk.yandex.ru/d/yco5bvdHkarQjQ</w:t>
        </w:r>
      </w:hyperlink>
      <w:r w:rsidR="00994C4F">
        <w:rPr>
          <w:rFonts w:ascii="Times New Roman" w:eastAsia="TimesNewRomanPSMT" w:hAnsi="Times New Roman" w:cs="Times New Roman"/>
          <w:color w:val="000000"/>
          <w:sz w:val="20"/>
          <w:szCs w:val="20"/>
          <w:lang w:val="ru-RU"/>
        </w:rPr>
        <w:t xml:space="preserve"> (</w:t>
      </w:r>
      <w:r w:rsidR="00994C4F" w:rsidRPr="00994C4F">
        <w:rPr>
          <w:rFonts w:ascii="Times New Roman" w:eastAsia="TimesNewRomanPSMT" w:hAnsi="Times New Roman" w:cs="Times New Roman"/>
          <w:color w:val="000000"/>
          <w:sz w:val="20"/>
          <w:szCs w:val="20"/>
          <w:lang w:val="ru-RU"/>
        </w:rPr>
        <w:t>Финальная версия программы и видеоматериал его запуска</w:t>
      </w:r>
      <w:r w:rsidR="00994C4F">
        <w:rPr>
          <w:rFonts w:ascii="Times New Roman" w:eastAsia="TimesNewRomanPSMT" w:hAnsi="Times New Roman" w:cs="Times New Roman"/>
          <w:color w:val="000000"/>
          <w:sz w:val="20"/>
          <w:szCs w:val="20"/>
          <w:lang w:val="ru-RU"/>
        </w:rPr>
        <w:t>).</w:t>
      </w:r>
    </w:p>
    <w:p w14:paraId="6D62BC5B" w14:textId="69119BB1" w:rsidR="00415885" w:rsidRPr="006E1D2F" w:rsidRDefault="00F71642" w:rsidP="007A3733">
      <w:pPr>
        <w:pStyle w:val="21"/>
        <w:spacing w:before="0" w:line="240" w:lineRule="auto"/>
        <w:ind w:firstLine="425"/>
        <w:rPr>
          <w:rFonts w:cs="Times New Roman"/>
          <w:sz w:val="20"/>
          <w:szCs w:val="20"/>
          <w:lang w:val="ru-RU"/>
        </w:rPr>
      </w:pPr>
      <w:bookmarkStart w:id="5" w:name="_Toc198678845"/>
      <w:r w:rsidRPr="006E1D2F">
        <w:rPr>
          <w:rFonts w:cs="Times New Roman"/>
          <w:sz w:val="20"/>
          <w:szCs w:val="20"/>
          <w:lang w:val="ru-RU"/>
        </w:rPr>
        <w:lastRenderedPageBreak/>
        <w:t>3</w:t>
      </w:r>
      <w:r w:rsidR="00AE062C">
        <w:rPr>
          <w:rFonts w:cs="Times New Roman"/>
          <w:sz w:val="20"/>
          <w:szCs w:val="20"/>
          <w:lang w:val="ru-RU"/>
        </w:rPr>
        <w:t>.</w:t>
      </w:r>
      <w:r w:rsidRPr="006E1D2F">
        <w:rPr>
          <w:rFonts w:cs="Times New Roman"/>
          <w:sz w:val="20"/>
          <w:szCs w:val="20"/>
          <w:lang w:val="ru-RU"/>
        </w:rPr>
        <w:t xml:space="preserve"> Подключение к компьютеру радиодеталей и камеры, печать и сборка деталей корпуса камеры</w:t>
      </w:r>
      <w:bookmarkEnd w:id="5"/>
      <w:r w:rsidRPr="006E1D2F">
        <w:rPr>
          <w:rFonts w:cs="Times New Roman"/>
          <w:sz w:val="20"/>
          <w:szCs w:val="20"/>
          <w:lang w:val="ru-RU"/>
        </w:rPr>
        <w:t xml:space="preserve"> </w:t>
      </w:r>
    </w:p>
    <w:p w14:paraId="5B194F22" w14:textId="75931B00" w:rsidR="00994C4F" w:rsidRPr="00994C4F" w:rsidRDefault="00F71642" w:rsidP="007A3733">
      <w:pPr>
        <w:tabs>
          <w:tab w:val="left" w:pos="708"/>
        </w:tabs>
        <w:autoSpaceDE w:val="0"/>
        <w:autoSpaceDN w:val="0"/>
        <w:spacing w:after="0" w:line="240" w:lineRule="auto"/>
        <w:ind w:firstLine="425"/>
        <w:jc w:val="both"/>
        <w:rPr>
          <w:rFonts w:ascii="Times New Roman" w:eastAsia="TimesNewRomanPSMT" w:hAnsi="Times New Roman" w:cs="Times New Roman"/>
          <w:color w:val="000000"/>
          <w:sz w:val="20"/>
          <w:szCs w:val="20"/>
          <w:lang w:val="ru-RU"/>
        </w:rPr>
      </w:pPr>
      <w:r w:rsidRPr="006E1D2F">
        <w:rPr>
          <w:rFonts w:ascii="Times New Roman" w:hAnsi="Times New Roman" w:cs="Times New Roman"/>
          <w:sz w:val="20"/>
          <w:szCs w:val="20"/>
          <w:lang w:val="ru-RU"/>
        </w:rPr>
        <w:tab/>
      </w:r>
      <w:r w:rsidRPr="006E1D2F">
        <w:rPr>
          <w:rFonts w:ascii="Times New Roman" w:eastAsia="TimesNewRomanPSMT" w:hAnsi="Times New Roman" w:cs="Times New Roman"/>
          <w:color w:val="000000"/>
          <w:sz w:val="20"/>
          <w:szCs w:val="20"/>
          <w:lang w:val="ru-RU"/>
        </w:rPr>
        <w:t xml:space="preserve">В соответствии с условиями, прописанными в конечном коде, на разъемы </w:t>
      </w:r>
      <w:r w:rsidRPr="006E1D2F">
        <w:rPr>
          <w:rFonts w:ascii="Times New Roman" w:eastAsia="TimesNewRomanPSMT" w:hAnsi="Times New Roman" w:cs="Times New Roman"/>
          <w:color w:val="000000"/>
          <w:sz w:val="20"/>
          <w:szCs w:val="20"/>
        </w:rPr>
        <w:t>Raspberry</w:t>
      </w:r>
      <w:r w:rsidRPr="006E1D2F">
        <w:rPr>
          <w:rFonts w:ascii="Times New Roman" w:eastAsia="TimesNewRomanPSMT" w:hAnsi="Times New Roman" w:cs="Times New Roman"/>
          <w:color w:val="000000"/>
          <w:sz w:val="20"/>
          <w:szCs w:val="20"/>
          <w:lang w:val="ru-RU"/>
        </w:rPr>
        <w:t xml:space="preserve"> </w:t>
      </w:r>
      <w:r w:rsidRPr="00994C4F">
        <w:rPr>
          <w:rFonts w:ascii="Times New Roman" w:eastAsia="TimesNewRomanPSMT" w:hAnsi="Times New Roman" w:cs="Times New Roman"/>
          <w:color w:val="000000"/>
          <w:sz w:val="20"/>
          <w:szCs w:val="20"/>
        </w:rPr>
        <w:t>Pi</w:t>
      </w:r>
      <w:r w:rsidRPr="00994C4F">
        <w:rPr>
          <w:rFonts w:ascii="Times New Roman" w:eastAsia="TimesNewRomanPSMT" w:hAnsi="Times New Roman" w:cs="Times New Roman"/>
          <w:color w:val="000000"/>
          <w:sz w:val="20"/>
          <w:szCs w:val="20"/>
          <w:lang w:val="ru-RU"/>
        </w:rPr>
        <w:t xml:space="preserve"> была собрана схема, состоящая из двух светодиодов, двух резисторов на 220Ом, кнопки и резистора на 10кОм, она представлена </w:t>
      </w:r>
      <w:r w:rsidR="00994C4F" w:rsidRPr="00994C4F">
        <w:rPr>
          <w:rFonts w:ascii="Times New Roman" w:eastAsia="TimesNewRomanPSMT" w:hAnsi="Times New Roman" w:cs="Times New Roman"/>
          <w:color w:val="000000"/>
          <w:sz w:val="20"/>
          <w:szCs w:val="20"/>
          <w:lang w:val="ru-RU"/>
        </w:rPr>
        <w:t>на рис.3.</w:t>
      </w:r>
      <w:r w:rsidRPr="00994C4F">
        <w:rPr>
          <w:rFonts w:ascii="Times New Roman" w:eastAsia="TimesNewRomanPSMT" w:hAnsi="Times New Roman" w:cs="Times New Roman"/>
          <w:color w:val="000000"/>
          <w:sz w:val="20"/>
          <w:szCs w:val="20"/>
          <w:lang w:val="ru-RU"/>
        </w:rPr>
        <w:t xml:space="preserve"> </w:t>
      </w:r>
    </w:p>
    <w:p w14:paraId="1FBEEA9E" w14:textId="024D0FCD" w:rsidR="005436E1" w:rsidRPr="00994C4F" w:rsidRDefault="00994C4F" w:rsidP="007A3733">
      <w:pPr>
        <w:tabs>
          <w:tab w:val="left" w:pos="708"/>
        </w:tabs>
        <w:autoSpaceDE w:val="0"/>
        <w:autoSpaceDN w:val="0"/>
        <w:spacing w:after="0" w:line="240" w:lineRule="auto"/>
        <w:ind w:firstLine="425"/>
        <w:jc w:val="both"/>
        <w:rPr>
          <w:rFonts w:ascii="Times New Roman" w:eastAsia="TimesNewRomanPSMT" w:hAnsi="Times New Roman" w:cs="Times New Roman"/>
          <w:color w:val="000000"/>
          <w:sz w:val="20"/>
          <w:szCs w:val="20"/>
          <w:lang w:val="ru-RU"/>
        </w:rPr>
      </w:pPr>
      <w:r w:rsidRPr="00994C4F">
        <w:rPr>
          <w:rFonts w:ascii="Times New Roman" w:hAnsi="Times New Roman" w:cs="Times New Roman"/>
          <w:noProof/>
          <w:sz w:val="20"/>
          <w:szCs w:val="20"/>
          <w:lang w:val="ru-RU" w:eastAsia="ru-RU"/>
        </w:rPr>
        <w:drawing>
          <wp:inline distT="0" distB="0" distL="0" distR="0" wp14:anchorId="40CE44F3" wp14:editId="39234ABF">
            <wp:extent cx="1725986" cy="1921164"/>
            <wp:effectExtent l="0" t="0" r="762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png"/>
                    <pic:cNvPicPr/>
                  </pic:nvPicPr>
                  <pic:blipFill>
                    <a:blip r:embed="rId28"/>
                    <a:stretch>
                      <a:fillRect/>
                    </a:stretch>
                  </pic:blipFill>
                  <pic:spPr>
                    <a:xfrm>
                      <a:off x="0" y="0"/>
                      <a:ext cx="1746717" cy="1944239"/>
                    </a:xfrm>
                    <a:prstGeom prst="rect">
                      <a:avLst/>
                    </a:prstGeom>
                  </pic:spPr>
                </pic:pic>
              </a:graphicData>
            </a:graphic>
          </wp:inline>
        </w:drawing>
      </w:r>
      <w:r w:rsidR="00F71642" w:rsidRPr="00994C4F">
        <w:rPr>
          <w:rFonts w:ascii="Times New Roman" w:eastAsia="TimesNewRomanPSMT" w:hAnsi="Times New Roman" w:cs="Times New Roman"/>
          <w:color w:val="000000"/>
          <w:sz w:val="20"/>
          <w:szCs w:val="20"/>
          <w:lang w:val="ru-RU"/>
        </w:rPr>
        <w:t xml:space="preserve">. </w:t>
      </w:r>
      <w:r w:rsidR="001A6CAC" w:rsidRPr="006E1D2F">
        <w:rPr>
          <w:rFonts w:ascii="Times New Roman" w:hAnsi="Times New Roman" w:cs="Times New Roman"/>
          <w:noProof/>
          <w:sz w:val="20"/>
          <w:szCs w:val="20"/>
          <w:lang w:val="ru-RU" w:eastAsia="ru-RU"/>
        </w:rPr>
        <w:drawing>
          <wp:inline distT="0" distB="0" distL="0" distR="0" wp14:anchorId="6163D475" wp14:editId="4DDA740E">
            <wp:extent cx="1477819" cy="1901976"/>
            <wp:effectExtent l="0" t="0" r="825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png"/>
                    <pic:cNvPicPr/>
                  </pic:nvPicPr>
                  <pic:blipFill>
                    <a:blip r:embed="rId29"/>
                    <a:stretch>
                      <a:fillRect/>
                    </a:stretch>
                  </pic:blipFill>
                  <pic:spPr>
                    <a:xfrm>
                      <a:off x="0" y="0"/>
                      <a:ext cx="1504991" cy="1936947"/>
                    </a:xfrm>
                    <a:prstGeom prst="rect">
                      <a:avLst/>
                    </a:prstGeom>
                  </pic:spPr>
                </pic:pic>
              </a:graphicData>
            </a:graphic>
          </wp:inline>
        </w:drawing>
      </w:r>
    </w:p>
    <w:p w14:paraId="774D6750" w14:textId="27157CB3" w:rsidR="001A6CAC" w:rsidRPr="006B1D2B" w:rsidRDefault="00994C4F" w:rsidP="001A6CAC">
      <w:pPr>
        <w:tabs>
          <w:tab w:val="left" w:pos="708"/>
        </w:tabs>
        <w:autoSpaceDE w:val="0"/>
        <w:autoSpaceDN w:val="0"/>
        <w:spacing w:after="0" w:line="240" w:lineRule="auto"/>
        <w:ind w:firstLine="425"/>
        <w:jc w:val="center"/>
        <w:rPr>
          <w:rFonts w:ascii="Times New Roman" w:eastAsia="TimesNewRomanPSMT" w:hAnsi="Times New Roman" w:cs="Times New Roman"/>
          <w:color w:val="000000"/>
          <w:sz w:val="18"/>
          <w:szCs w:val="18"/>
          <w:lang w:val="ru-RU"/>
        </w:rPr>
      </w:pPr>
      <w:r w:rsidRPr="006B1D2B">
        <w:rPr>
          <w:rFonts w:ascii="Times New Roman" w:eastAsia="TimesNewRomanPSMT" w:hAnsi="Times New Roman" w:cs="Times New Roman"/>
          <w:color w:val="000000"/>
          <w:sz w:val="18"/>
          <w:szCs w:val="18"/>
          <w:lang w:val="ru-RU"/>
        </w:rPr>
        <w:t>Рис. 3. Схема</w:t>
      </w:r>
      <w:r w:rsidR="001A6CAC">
        <w:rPr>
          <w:rFonts w:ascii="Times New Roman" w:eastAsia="TimesNewRomanPSMT" w:hAnsi="Times New Roman" w:cs="Times New Roman"/>
          <w:color w:val="000000"/>
          <w:sz w:val="18"/>
          <w:szCs w:val="18"/>
          <w:lang w:val="ru-RU"/>
        </w:rPr>
        <w:t xml:space="preserve">                         </w:t>
      </w:r>
      <w:r w:rsidR="001A6CAC" w:rsidRPr="006B1D2B">
        <w:rPr>
          <w:rFonts w:ascii="Times New Roman" w:eastAsia="TimesNewRomanPSMT" w:hAnsi="Times New Roman" w:cs="Times New Roman"/>
          <w:color w:val="000000"/>
          <w:sz w:val="18"/>
          <w:szCs w:val="18"/>
          <w:lang w:val="ru-RU"/>
        </w:rPr>
        <w:t>Рис.4. Сборка штатива камеры</w:t>
      </w:r>
    </w:p>
    <w:p w14:paraId="41F6990B" w14:textId="0FEC4CDD" w:rsidR="00994C4F" w:rsidRPr="006B1D2B" w:rsidRDefault="00994C4F" w:rsidP="00994C4F">
      <w:pPr>
        <w:tabs>
          <w:tab w:val="left" w:pos="708"/>
        </w:tabs>
        <w:autoSpaceDE w:val="0"/>
        <w:autoSpaceDN w:val="0"/>
        <w:spacing w:after="0" w:line="240" w:lineRule="auto"/>
        <w:ind w:firstLine="425"/>
        <w:jc w:val="center"/>
        <w:rPr>
          <w:rFonts w:ascii="Times New Roman" w:eastAsia="TimesNewRomanPSMT" w:hAnsi="Times New Roman" w:cs="Times New Roman"/>
          <w:color w:val="000000"/>
          <w:sz w:val="18"/>
          <w:szCs w:val="18"/>
          <w:lang w:val="ru-RU"/>
        </w:rPr>
      </w:pPr>
    </w:p>
    <w:p w14:paraId="6F80A640" w14:textId="77777777" w:rsidR="005436E1" w:rsidRPr="00994C4F" w:rsidRDefault="00F71642" w:rsidP="007A3733">
      <w:pPr>
        <w:tabs>
          <w:tab w:val="left" w:pos="708"/>
        </w:tabs>
        <w:autoSpaceDE w:val="0"/>
        <w:autoSpaceDN w:val="0"/>
        <w:spacing w:after="0" w:line="240" w:lineRule="auto"/>
        <w:ind w:firstLine="425"/>
        <w:jc w:val="both"/>
        <w:rPr>
          <w:rFonts w:ascii="Times New Roman" w:eastAsia="TimesNewRomanPSMT" w:hAnsi="Times New Roman" w:cs="Times New Roman"/>
          <w:color w:val="000000"/>
          <w:sz w:val="20"/>
          <w:szCs w:val="20"/>
          <w:lang w:val="ru-RU"/>
        </w:rPr>
      </w:pPr>
      <w:r w:rsidRPr="00994C4F">
        <w:rPr>
          <w:rFonts w:ascii="Times New Roman" w:hAnsi="Times New Roman" w:cs="Times New Roman"/>
          <w:sz w:val="20"/>
          <w:szCs w:val="20"/>
          <w:lang w:val="ru-RU"/>
        </w:rPr>
        <w:tab/>
      </w:r>
      <w:r w:rsidRPr="00994C4F">
        <w:rPr>
          <w:rFonts w:ascii="Times New Roman" w:eastAsia="TimesNewRomanPSMT" w:hAnsi="Times New Roman" w:cs="Times New Roman"/>
          <w:color w:val="000000"/>
          <w:sz w:val="20"/>
          <w:szCs w:val="20"/>
          <w:lang w:val="ru-RU"/>
        </w:rPr>
        <w:t xml:space="preserve">Затем мы изучили метод подключения камеры к одноплатному компьютеру и метод ее вызова через командную строку, после в программе был прописан путь к видеопотоку камеры и проведено тестирование работы программы. Был поставлен отдельный монитор с видео напротив камеры и оценено качество работы алгоритма, все работает исправно согласно условию поставленной задачи. </w:t>
      </w:r>
    </w:p>
    <w:p w14:paraId="7CAC6E21" w14:textId="21486328" w:rsidR="005436E1" w:rsidRDefault="00F71642" w:rsidP="007A3733">
      <w:pPr>
        <w:tabs>
          <w:tab w:val="left" w:pos="708"/>
        </w:tabs>
        <w:autoSpaceDE w:val="0"/>
        <w:autoSpaceDN w:val="0"/>
        <w:spacing w:after="0" w:line="240" w:lineRule="auto"/>
        <w:ind w:firstLine="425"/>
        <w:jc w:val="both"/>
        <w:rPr>
          <w:rFonts w:ascii="Times New Roman" w:eastAsia="TimesNewRomanPSMT" w:hAnsi="Times New Roman" w:cs="Times New Roman"/>
          <w:color w:val="000000"/>
          <w:sz w:val="20"/>
          <w:szCs w:val="20"/>
          <w:lang w:val="ru-RU"/>
        </w:rPr>
      </w:pPr>
      <w:r w:rsidRPr="00994C4F">
        <w:rPr>
          <w:rFonts w:ascii="Times New Roman" w:eastAsia="TimesNewRomanPSMT" w:hAnsi="Times New Roman" w:cs="Times New Roman"/>
          <w:color w:val="000000"/>
          <w:sz w:val="20"/>
          <w:szCs w:val="20"/>
          <w:lang w:val="ru-RU"/>
        </w:rPr>
        <w:t>Для того, чтобы камера могла фиксироваться в любом положении, мы распечатали на 3</w:t>
      </w:r>
      <w:r w:rsidRPr="00994C4F">
        <w:rPr>
          <w:rFonts w:ascii="Times New Roman" w:eastAsia="TimesNewRomanPSMT" w:hAnsi="Times New Roman" w:cs="Times New Roman"/>
          <w:color w:val="000000"/>
          <w:sz w:val="20"/>
          <w:szCs w:val="20"/>
        </w:rPr>
        <w:t>D</w:t>
      </w:r>
      <w:r w:rsidRPr="00994C4F">
        <w:rPr>
          <w:rFonts w:ascii="Times New Roman" w:eastAsia="TimesNewRomanPSMT" w:hAnsi="Times New Roman" w:cs="Times New Roman"/>
          <w:color w:val="000000"/>
          <w:sz w:val="20"/>
          <w:szCs w:val="20"/>
          <w:lang w:val="ru-RU"/>
        </w:rPr>
        <w:t xml:space="preserve"> принтере детали для ее корпуса(основание для крепления ножки; верхняя и нижняя ножки камеры; зажимной винт для их соединения; фокусное кольцо; передняя, средняя, задняя корпуса камеры; внешний корпус камеры), обработали</w:t>
      </w:r>
      <w:r w:rsidR="001E3FFB" w:rsidRPr="00994C4F">
        <w:rPr>
          <w:rFonts w:ascii="Times New Roman" w:eastAsia="TimesNewRomanPSMT" w:hAnsi="Times New Roman" w:cs="Times New Roman"/>
          <w:color w:val="000000"/>
          <w:sz w:val="20"/>
          <w:szCs w:val="20"/>
          <w:lang w:val="ru-RU"/>
        </w:rPr>
        <w:t xml:space="preserve">, </w:t>
      </w:r>
      <w:r w:rsidRPr="00994C4F">
        <w:rPr>
          <w:rFonts w:ascii="Times New Roman" w:eastAsia="TimesNewRomanPSMT" w:hAnsi="Times New Roman" w:cs="Times New Roman"/>
          <w:color w:val="000000"/>
          <w:sz w:val="20"/>
          <w:szCs w:val="20"/>
          <w:lang w:val="ru-RU"/>
        </w:rPr>
        <w:t>под</w:t>
      </w:r>
      <w:r w:rsidR="001E3FFB" w:rsidRPr="00994C4F">
        <w:rPr>
          <w:rFonts w:ascii="Times New Roman" w:eastAsia="TimesNewRomanPSMT" w:hAnsi="Times New Roman" w:cs="Times New Roman"/>
          <w:color w:val="000000"/>
          <w:sz w:val="20"/>
          <w:szCs w:val="20"/>
          <w:lang w:val="ru-RU"/>
        </w:rPr>
        <w:t>о</w:t>
      </w:r>
      <w:r w:rsidRPr="00994C4F">
        <w:rPr>
          <w:rFonts w:ascii="Times New Roman" w:eastAsia="TimesNewRomanPSMT" w:hAnsi="Times New Roman" w:cs="Times New Roman"/>
          <w:color w:val="000000"/>
          <w:sz w:val="20"/>
          <w:szCs w:val="20"/>
          <w:lang w:val="ru-RU"/>
        </w:rPr>
        <w:t>гн</w:t>
      </w:r>
      <w:r w:rsidR="001E3FFB" w:rsidRPr="00994C4F">
        <w:rPr>
          <w:rFonts w:ascii="Times New Roman" w:eastAsia="TimesNewRomanPSMT" w:hAnsi="Times New Roman" w:cs="Times New Roman"/>
          <w:color w:val="000000"/>
          <w:sz w:val="20"/>
          <w:szCs w:val="20"/>
          <w:lang w:val="ru-RU"/>
        </w:rPr>
        <w:t>а</w:t>
      </w:r>
      <w:r w:rsidRPr="00994C4F">
        <w:rPr>
          <w:rFonts w:ascii="Times New Roman" w:eastAsia="TimesNewRomanPSMT" w:hAnsi="Times New Roman" w:cs="Times New Roman"/>
          <w:color w:val="000000"/>
          <w:sz w:val="20"/>
          <w:szCs w:val="20"/>
          <w:lang w:val="ru-RU"/>
        </w:rPr>
        <w:t xml:space="preserve">ли все детали корпуса и собрали. Полная конструкция и детали по отдельности представлены </w:t>
      </w:r>
      <w:r w:rsidR="00994C4F" w:rsidRPr="00994C4F">
        <w:rPr>
          <w:rFonts w:ascii="Times New Roman" w:eastAsia="TimesNewRomanPSMT" w:hAnsi="Times New Roman" w:cs="Times New Roman"/>
          <w:color w:val="000000"/>
          <w:sz w:val="20"/>
          <w:szCs w:val="20"/>
          <w:lang w:val="ru-RU"/>
        </w:rPr>
        <w:t>на рис.</w:t>
      </w:r>
      <w:r w:rsidRPr="006E1D2F">
        <w:rPr>
          <w:rFonts w:ascii="Times New Roman" w:eastAsia="TimesNewRomanPSMT" w:hAnsi="Times New Roman" w:cs="Times New Roman"/>
          <w:color w:val="000000"/>
          <w:sz w:val="20"/>
          <w:szCs w:val="20"/>
          <w:lang w:val="ru-RU"/>
        </w:rPr>
        <w:t xml:space="preserve"> </w:t>
      </w:r>
      <w:r w:rsidR="00994C4F">
        <w:rPr>
          <w:rFonts w:ascii="Times New Roman" w:eastAsia="TimesNewRomanPSMT" w:hAnsi="Times New Roman" w:cs="Times New Roman"/>
          <w:color w:val="000000"/>
          <w:sz w:val="20"/>
          <w:szCs w:val="20"/>
          <w:lang w:val="ru-RU"/>
        </w:rPr>
        <w:t>4.</w:t>
      </w:r>
    </w:p>
    <w:p w14:paraId="54349A4C" w14:textId="2F117D1F" w:rsidR="005436E1" w:rsidRPr="006E1D2F" w:rsidRDefault="00F71642" w:rsidP="007A3733">
      <w:pPr>
        <w:pStyle w:val="21"/>
        <w:spacing w:before="0" w:line="240" w:lineRule="auto"/>
        <w:ind w:firstLine="425"/>
        <w:rPr>
          <w:rFonts w:cs="Times New Roman"/>
          <w:sz w:val="20"/>
          <w:szCs w:val="20"/>
          <w:lang w:val="ru-RU"/>
        </w:rPr>
      </w:pPr>
      <w:bookmarkStart w:id="6" w:name="_Toc198678846"/>
      <w:r w:rsidRPr="006E1D2F">
        <w:rPr>
          <w:rFonts w:cs="Times New Roman"/>
          <w:sz w:val="20"/>
          <w:szCs w:val="20"/>
          <w:lang w:val="ru-RU"/>
        </w:rPr>
        <w:t>4</w:t>
      </w:r>
      <w:r w:rsidR="00AE062C">
        <w:rPr>
          <w:rFonts w:cs="Times New Roman"/>
          <w:sz w:val="20"/>
          <w:szCs w:val="20"/>
          <w:lang w:val="ru-RU"/>
        </w:rPr>
        <w:t>.</w:t>
      </w:r>
      <w:r w:rsidRPr="006E1D2F">
        <w:rPr>
          <w:rFonts w:cs="Times New Roman"/>
          <w:sz w:val="20"/>
          <w:szCs w:val="20"/>
          <w:lang w:val="ru-RU"/>
        </w:rPr>
        <w:t xml:space="preserve"> </w:t>
      </w:r>
      <w:r w:rsidR="009F7888">
        <w:rPr>
          <w:rFonts w:cs="Times New Roman"/>
          <w:sz w:val="20"/>
          <w:szCs w:val="20"/>
          <w:lang w:val="ru-RU"/>
        </w:rPr>
        <w:t>С к</w:t>
      </w:r>
      <w:r w:rsidRPr="006E1D2F">
        <w:rPr>
          <w:rFonts w:cs="Times New Roman"/>
          <w:sz w:val="20"/>
          <w:szCs w:val="20"/>
          <w:lang w:val="ru-RU"/>
        </w:rPr>
        <w:t>ратк</w:t>
      </w:r>
      <w:r w:rsidR="009F7888">
        <w:rPr>
          <w:rFonts w:cs="Times New Roman"/>
          <w:sz w:val="20"/>
          <w:szCs w:val="20"/>
          <w:lang w:val="ru-RU"/>
        </w:rPr>
        <w:t>ой</w:t>
      </w:r>
      <w:r w:rsidRPr="006E1D2F">
        <w:rPr>
          <w:rFonts w:cs="Times New Roman"/>
          <w:sz w:val="20"/>
          <w:szCs w:val="20"/>
          <w:lang w:val="ru-RU"/>
        </w:rPr>
        <w:t xml:space="preserve"> инструкци</w:t>
      </w:r>
      <w:r w:rsidR="009F7888">
        <w:rPr>
          <w:rFonts w:cs="Times New Roman"/>
          <w:sz w:val="20"/>
          <w:szCs w:val="20"/>
          <w:lang w:val="ru-RU"/>
        </w:rPr>
        <w:t>ей</w:t>
      </w:r>
      <w:r w:rsidRPr="006E1D2F">
        <w:rPr>
          <w:rFonts w:cs="Times New Roman"/>
          <w:sz w:val="20"/>
          <w:szCs w:val="20"/>
          <w:lang w:val="ru-RU"/>
        </w:rPr>
        <w:t xml:space="preserve"> по работе с полученным оборудованием и программным продуктом</w:t>
      </w:r>
      <w:bookmarkEnd w:id="6"/>
      <w:r w:rsidRPr="006E1D2F">
        <w:rPr>
          <w:rFonts w:cs="Times New Roman"/>
          <w:sz w:val="20"/>
          <w:szCs w:val="20"/>
          <w:lang w:val="ru-RU"/>
        </w:rPr>
        <w:t xml:space="preserve"> </w:t>
      </w:r>
      <w:r w:rsidR="009F7888">
        <w:rPr>
          <w:rFonts w:cs="Times New Roman"/>
          <w:sz w:val="20"/>
          <w:szCs w:val="20"/>
          <w:lang w:val="ru-RU"/>
        </w:rPr>
        <w:t xml:space="preserve">можно ознакомиться по ссылке </w:t>
      </w:r>
      <w:r w:rsidR="009F7888" w:rsidRPr="009F7888">
        <w:rPr>
          <w:rFonts w:cs="Times New Roman"/>
          <w:b w:val="0"/>
          <w:bCs w:val="0"/>
          <w:color w:val="0070C0"/>
          <w:sz w:val="20"/>
          <w:szCs w:val="20"/>
          <w:lang w:val="ru-RU"/>
        </w:rPr>
        <w:t>https://disk.yandex.ru/i/aBldMWK3gLpRgA</w:t>
      </w:r>
    </w:p>
    <w:p w14:paraId="2A6B080D" w14:textId="383AD3FB" w:rsidR="00415885" w:rsidRPr="006E1D2F" w:rsidRDefault="00F71642" w:rsidP="007A3733">
      <w:pPr>
        <w:tabs>
          <w:tab w:val="left" w:pos="708"/>
        </w:tabs>
        <w:autoSpaceDE w:val="0"/>
        <w:autoSpaceDN w:val="0"/>
        <w:spacing w:after="0" w:line="240" w:lineRule="auto"/>
        <w:ind w:firstLine="425"/>
        <w:jc w:val="both"/>
        <w:rPr>
          <w:rFonts w:ascii="Times New Roman" w:hAnsi="Times New Roman" w:cs="Times New Roman"/>
          <w:sz w:val="20"/>
          <w:szCs w:val="20"/>
          <w:lang w:val="ru-RU"/>
        </w:rPr>
      </w:pPr>
      <w:r w:rsidRPr="006E1D2F">
        <w:rPr>
          <w:rFonts w:ascii="Times New Roman" w:eastAsia="TimesNewRomanPSMT" w:hAnsi="Times New Roman" w:cs="Times New Roman"/>
          <w:color w:val="000000"/>
          <w:sz w:val="20"/>
          <w:szCs w:val="20"/>
          <w:lang w:val="ru-RU"/>
        </w:rPr>
        <w:t xml:space="preserve"> </w:t>
      </w:r>
    </w:p>
    <w:p w14:paraId="6336E5D6" w14:textId="56F6A51B" w:rsidR="005436E1" w:rsidRPr="006E1D2F" w:rsidRDefault="00F71642" w:rsidP="007A3733">
      <w:pPr>
        <w:autoSpaceDE w:val="0"/>
        <w:autoSpaceDN w:val="0"/>
        <w:spacing w:after="0" w:line="240" w:lineRule="auto"/>
        <w:ind w:firstLine="425"/>
        <w:jc w:val="both"/>
        <w:rPr>
          <w:rFonts w:ascii="Times New Roman" w:eastAsia="TimesNewRomanPSMT" w:hAnsi="Times New Roman" w:cs="Times New Roman"/>
          <w:color w:val="000000"/>
          <w:sz w:val="20"/>
          <w:szCs w:val="20"/>
          <w:lang w:val="ru-RU"/>
        </w:rPr>
      </w:pPr>
      <w:r w:rsidRPr="006E1D2F">
        <w:rPr>
          <w:rFonts w:ascii="Times New Roman" w:eastAsia="TimesNewRomanPSMT" w:hAnsi="Times New Roman" w:cs="Times New Roman"/>
          <w:color w:val="000000"/>
          <w:sz w:val="20"/>
          <w:szCs w:val="20"/>
          <w:lang w:val="ru-RU"/>
        </w:rPr>
        <w:lastRenderedPageBreak/>
        <w:t xml:space="preserve">В ходе работы над проектом была достигнута поставленная цель, которая заключалась в создании компьютерного оборудования, использующего код, который обрабатывает информацию с камер об отдыхающих и посылает сигнал спасателю в случае критической ситуации. </w:t>
      </w:r>
    </w:p>
    <w:p w14:paraId="154D3645" w14:textId="77777777" w:rsidR="005359C9" w:rsidRPr="006E1D2F" w:rsidRDefault="005359C9" w:rsidP="007A3733">
      <w:pPr>
        <w:autoSpaceDE w:val="0"/>
        <w:autoSpaceDN w:val="0"/>
        <w:spacing w:after="0" w:line="240" w:lineRule="auto"/>
        <w:ind w:firstLine="425"/>
        <w:jc w:val="both"/>
        <w:rPr>
          <w:rFonts w:ascii="Times New Roman" w:eastAsia="TimesNewRomanPSMT" w:hAnsi="Times New Roman" w:cs="Times New Roman"/>
          <w:color w:val="000000"/>
          <w:sz w:val="20"/>
          <w:szCs w:val="20"/>
          <w:lang w:val="ru-RU"/>
        </w:rPr>
      </w:pPr>
      <w:r w:rsidRPr="006E1D2F">
        <w:rPr>
          <w:rFonts w:ascii="Times New Roman" w:eastAsia="TimesNewRomanPSMT" w:hAnsi="Times New Roman" w:cs="Times New Roman"/>
          <w:color w:val="000000"/>
          <w:sz w:val="20"/>
          <w:szCs w:val="20"/>
          <w:lang w:val="ru-RU"/>
        </w:rPr>
        <w:t xml:space="preserve">На сегодня во все сферы жизнедеятельности, предоставление услуг и бизнеса внедряется автоматизация и система администрирования процессов на уменьшение влияния человеческого фактора. Повышение надежности систем и увеличение их производительности. В связи с чем применение данного проекта актуально. </w:t>
      </w:r>
    </w:p>
    <w:p w14:paraId="05A8A2D8" w14:textId="2573F604" w:rsidR="005436E1" w:rsidRDefault="005359C9" w:rsidP="007A3733">
      <w:pPr>
        <w:autoSpaceDE w:val="0"/>
        <w:autoSpaceDN w:val="0"/>
        <w:spacing w:after="0" w:line="240" w:lineRule="auto"/>
        <w:ind w:firstLine="425"/>
        <w:jc w:val="both"/>
        <w:rPr>
          <w:rFonts w:ascii="Times New Roman" w:eastAsia="TimesNewRomanPS" w:hAnsi="Times New Roman" w:cs="Times New Roman"/>
          <w:b/>
          <w:color w:val="000000"/>
          <w:sz w:val="20"/>
          <w:szCs w:val="20"/>
          <w:lang w:val="ru-RU"/>
        </w:rPr>
      </w:pPr>
      <w:r w:rsidRPr="006E1D2F">
        <w:rPr>
          <w:rFonts w:ascii="Times New Roman" w:eastAsia="TimesNewRomanPSMT" w:hAnsi="Times New Roman" w:cs="Times New Roman"/>
          <w:color w:val="000000"/>
          <w:sz w:val="20"/>
          <w:szCs w:val="20"/>
          <w:lang w:val="ru-RU"/>
        </w:rPr>
        <w:t xml:space="preserve">Данный проект является пилотной моделью, которая может быть применена в МЧС в рамках федерального закона №151 – ФЗ </w:t>
      </w:r>
      <w:r w:rsidR="00A91706" w:rsidRPr="006E1D2F">
        <w:rPr>
          <w:rFonts w:ascii="Times New Roman" w:eastAsia="TimesNewRomanPSMT" w:hAnsi="Times New Roman" w:cs="Times New Roman"/>
          <w:color w:val="000000"/>
          <w:sz w:val="20"/>
          <w:szCs w:val="20"/>
          <w:lang w:val="ru-RU"/>
        </w:rPr>
        <w:t>“О</w:t>
      </w:r>
      <w:r w:rsidRPr="006E1D2F">
        <w:rPr>
          <w:rFonts w:ascii="Times New Roman" w:eastAsia="TimesNewRomanPSMT" w:hAnsi="Times New Roman" w:cs="Times New Roman"/>
          <w:color w:val="000000"/>
          <w:sz w:val="20"/>
          <w:szCs w:val="20"/>
          <w:lang w:val="ru-RU"/>
        </w:rPr>
        <w:t>б аварийно-спасательных службах и статусе спасателей</w:t>
      </w:r>
      <w:r w:rsidR="00A91706" w:rsidRPr="006E1D2F">
        <w:rPr>
          <w:rFonts w:ascii="Times New Roman" w:eastAsia="TimesNewRomanPSMT" w:hAnsi="Times New Roman" w:cs="Times New Roman"/>
          <w:color w:val="000000"/>
          <w:sz w:val="20"/>
          <w:szCs w:val="20"/>
          <w:lang w:val="ru-RU"/>
        </w:rPr>
        <w:t>” пункт 7</w:t>
      </w:r>
      <w:r w:rsidRPr="006E1D2F">
        <w:rPr>
          <w:rFonts w:ascii="Times New Roman" w:eastAsia="TimesNewRomanPSMT" w:hAnsi="Times New Roman" w:cs="Times New Roman"/>
          <w:color w:val="000000"/>
          <w:sz w:val="20"/>
          <w:szCs w:val="20"/>
          <w:lang w:val="ru-RU"/>
        </w:rPr>
        <w:t xml:space="preserve">. При доработке и расширении данной модели возможно применение на любых водных объектах, поэтому создание модульной системы и </w:t>
      </w:r>
      <w:r w:rsidR="00604C8D" w:rsidRPr="006E1D2F">
        <w:rPr>
          <w:rFonts w:ascii="Times New Roman" w:eastAsia="TimesNewRomanPSMT" w:hAnsi="Times New Roman" w:cs="Times New Roman"/>
          <w:color w:val="000000"/>
          <w:sz w:val="20"/>
          <w:szCs w:val="20"/>
          <w:lang w:val="ru-RU"/>
        </w:rPr>
        <w:t>использование</w:t>
      </w:r>
      <w:r w:rsidRPr="006E1D2F">
        <w:rPr>
          <w:rFonts w:ascii="Times New Roman" w:eastAsia="TimesNewRomanPSMT" w:hAnsi="Times New Roman" w:cs="Times New Roman"/>
          <w:color w:val="000000"/>
          <w:sz w:val="20"/>
          <w:szCs w:val="20"/>
          <w:lang w:val="ru-RU"/>
        </w:rPr>
        <w:t xml:space="preserve"> более производительной вычислительной техники </w:t>
      </w:r>
      <w:r w:rsidR="00604C8D" w:rsidRPr="006E1D2F">
        <w:rPr>
          <w:rFonts w:ascii="Times New Roman" w:eastAsia="TimesNewRomanPSMT" w:hAnsi="Times New Roman" w:cs="Times New Roman"/>
          <w:color w:val="000000"/>
          <w:sz w:val="20"/>
          <w:szCs w:val="20"/>
          <w:lang w:val="ru-RU"/>
        </w:rPr>
        <w:t>в данной разработке</w:t>
      </w:r>
      <w:r w:rsidRPr="006E1D2F">
        <w:rPr>
          <w:rFonts w:ascii="Times New Roman" w:eastAsia="TimesNewRomanPSMT" w:hAnsi="Times New Roman" w:cs="Times New Roman"/>
          <w:color w:val="000000"/>
          <w:sz w:val="20"/>
          <w:szCs w:val="20"/>
          <w:lang w:val="ru-RU"/>
        </w:rPr>
        <w:t xml:space="preserve"> может быть предложен</w:t>
      </w:r>
      <w:r w:rsidR="00604C8D" w:rsidRPr="006E1D2F">
        <w:rPr>
          <w:rFonts w:ascii="Times New Roman" w:eastAsia="TimesNewRomanPSMT" w:hAnsi="Times New Roman" w:cs="Times New Roman"/>
          <w:color w:val="000000"/>
          <w:sz w:val="20"/>
          <w:szCs w:val="20"/>
          <w:lang w:val="ru-RU"/>
        </w:rPr>
        <w:t>о</w:t>
      </w:r>
      <w:r w:rsidRPr="006E1D2F">
        <w:rPr>
          <w:rFonts w:ascii="Times New Roman" w:eastAsia="TimesNewRomanPSMT" w:hAnsi="Times New Roman" w:cs="Times New Roman"/>
          <w:color w:val="000000"/>
          <w:sz w:val="20"/>
          <w:szCs w:val="20"/>
          <w:lang w:val="ru-RU"/>
        </w:rPr>
        <w:t xml:space="preserve"> к реализации на государственном уровне.</w:t>
      </w:r>
    </w:p>
    <w:p w14:paraId="6CB1BCE9" w14:textId="77777777" w:rsidR="00AE062C" w:rsidRPr="006E1D2F" w:rsidRDefault="00AE062C" w:rsidP="007A3733">
      <w:pPr>
        <w:autoSpaceDE w:val="0"/>
        <w:autoSpaceDN w:val="0"/>
        <w:spacing w:after="0" w:line="240" w:lineRule="auto"/>
        <w:ind w:firstLine="425"/>
        <w:jc w:val="both"/>
        <w:rPr>
          <w:rFonts w:ascii="Times New Roman" w:eastAsia="TimesNewRomanPSMT" w:hAnsi="Times New Roman" w:cs="Times New Roman"/>
          <w:color w:val="000000"/>
          <w:sz w:val="20"/>
          <w:szCs w:val="20"/>
          <w:lang w:val="ru-RU"/>
        </w:rPr>
      </w:pPr>
    </w:p>
    <w:p w14:paraId="6F62BB32" w14:textId="7DA2AED2" w:rsidR="00415885" w:rsidRPr="006E1D2F" w:rsidRDefault="007A3733" w:rsidP="006E1D2F">
      <w:pPr>
        <w:pStyle w:val="1"/>
        <w:spacing w:before="0" w:line="240" w:lineRule="auto"/>
        <w:rPr>
          <w:rFonts w:cs="Times New Roman"/>
          <w:sz w:val="20"/>
          <w:szCs w:val="20"/>
          <w:lang w:val="ru-RU"/>
        </w:rPr>
      </w:pPr>
      <w:r>
        <w:rPr>
          <w:rFonts w:cs="Times New Roman"/>
          <w:sz w:val="20"/>
          <w:szCs w:val="20"/>
          <w:lang w:val="ru-RU"/>
        </w:rPr>
        <w:t>Используемые источники</w:t>
      </w:r>
      <w:r w:rsidR="00F71642" w:rsidRPr="006E1D2F">
        <w:rPr>
          <w:rFonts w:cs="Times New Roman"/>
          <w:sz w:val="20"/>
          <w:szCs w:val="20"/>
          <w:lang w:val="ru-RU"/>
        </w:rPr>
        <w:t xml:space="preserve"> </w:t>
      </w:r>
    </w:p>
    <w:p w14:paraId="7ADA5234" w14:textId="26D2B22F" w:rsidR="00415885" w:rsidRPr="006E1D2F" w:rsidRDefault="00AE062C" w:rsidP="004C45F7">
      <w:pPr>
        <w:autoSpaceDE w:val="0"/>
        <w:autoSpaceDN w:val="0"/>
        <w:spacing w:after="0" w:line="240" w:lineRule="auto"/>
        <w:jc w:val="both"/>
        <w:rPr>
          <w:rFonts w:ascii="Times New Roman" w:hAnsi="Times New Roman" w:cs="Times New Roman"/>
          <w:sz w:val="20"/>
          <w:szCs w:val="20"/>
          <w:lang w:val="ru-RU"/>
        </w:rPr>
      </w:pPr>
      <w:r>
        <w:rPr>
          <w:rFonts w:ascii="Times New Roman" w:eastAsia="TimesNewRomanPSMT" w:hAnsi="Times New Roman" w:cs="Times New Roman"/>
          <w:color w:val="000000"/>
          <w:sz w:val="20"/>
          <w:szCs w:val="20"/>
          <w:lang w:val="ru-RU"/>
        </w:rPr>
        <w:t>1</w:t>
      </w:r>
      <w:r w:rsidR="00F71642" w:rsidRPr="006E1D2F">
        <w:rPr>
          <w:rFonts w:ascii="Times New Roman" w:eastAsia="TimesNewRomanPSMT" w:hAnsi="Times New Roman" w:cs="Times New Roman"/>
          <w:color w:val="000000"/>
          <w:sz w:val="20"/>
          <w:szCs w:val="20"/>
          <w:lang w:val="ru-RU"/>
        </w:rPr>
        <w:t>)</w:t>
      </w:r>
      <w:r w:rsidR="00F71642" w:rsidRPr="006E1D2F">
        <w:rPr>
          <w:rFonts w:ascii="Times New Roman" w:eastAsia="ArialMT" w:hAnsi="Times New Roman" w:cs="Times New Roman"/>
          <w:color w:val="000000"/>
          <w:sz w:val="20"/>
          <w:szCs w:val="20"/>
          <w:lang w:val="ru-RU"/>
        </w:rPr>
        <w:t xml:space="preserve"> </w:t>
      </w:r>
      <w:r w:rsidR="00F71642" w:rsidRPr="006E1D2F">
        <w:rPr>
          <w:rFonts w:ascii="Times New Roman" w:eastAsia="TimesNewRomanPSMT" w:hAnsi="Times New Roman" w:cs="Times New Roman"/>
          <w:color w:val="000000"/>
          <w:sz w:val="20"/>
          <w:szCs w:val="20"/>
        </w:rPr>
        <w:t>Raspberry</w:t>
      </w:r>
      <w:r w:rsidR="00F71642" w:rsidRPr="006E1D2F">
        <w:rPr>
          <w:rFonts w:ascii="Times New Roman" w:eastAsia="TimesNewRomanPSMT" w:hAnsi="Times New Roman" w:cs="Times New Roman"/>
          <w:color w:val="000000"/>
          <w:sz w:val="20"/>
          <w:szCs w:val="20"/>
          <w:lang w:val="ru-RU"/>
        </w:rPr>
        <w:t xml:space="preserve"> </w:t>
      </w:r>
      <w:r w:rsidR="00F71642" w:rsidRPr="006E1D2F">
        <w:rPr>
          <w:rFonts w:ascii="Times New Roman" w:eastAsia="TimesNewRomanPSMT" w:hAnsi="Times New Roman" w:cs="Times New Roman"/>
          <w:color w:val="000000"/>
          <w:sz w:val="20"/>
          <w:szCs w:val="20"/>
        </w:rPr>
        <w:t>Pi</w:t>
      </w:r>
      <w:r w:rsidR="00F71642" w:rsidRPr="006E1D2F">
        <w:rPr>
          <w:rFonts w:ascii="Times New Roman" w:eastAsia="TimesNewRomanPSMT" w:hAnsi="Times New Roman" w:cs="Times New Roman"/>
          <w:color w:val="000000"/>
          <w:sz w:val="20"/>
          <w:szCs w:val="20"/>
          <w:lang w:val="ru-RU"/>
        </w:rPr>
        <w:t xml:space="preserve"> </w:t>
      </w:r>
      <w:r w:rsidR="00F71642" w:rsidRPr="006E1D2F">
        <w:rPr>
          <w:rFonts w:ascii="Times New Roman" w:eastAsia="TimesNewRomanPSMT" w:hAnsi="Times New Roman" w:cs="Times New Roman"/>
          <w:color w:val="000000"/>
          <w:sz w:val="20"/>
          <w:szCs w:val="20"/>
        </w:rPr>
        <w:t>Documentation</w:t>
      </w:r>
      <w:r w:rsidR="00F71642" w:rsidRPr="006E1D2F">
        <w:rPr>
          <w:rFonts w:ascii="Times New Roman" w:eastAsia="TimesNewRomanPSMT" w:hAnsi="Times New Roman" w:cs="Times New Roman"/>
          <w:color w:val="000000"/>
          <w:sz w:val="20"/>
          <w:szCs w:val="20"/>
          <w:lang w:val="ru-RU"/>
        </w:rPr>
        <w:t xml:space="preserve">. Характеристики, помогавшие с выбором модели </w:t>
      </w:r>
      <w:r w:rsidR="00F71642" w:rsidRPr="006E1D2F">
        <w:rPr>
          <w:rFonts w:ascii="Times New Roman" w:eastAsia="TimesNewRomanPSMT" w:hAnsi="Times New Roman" w:cs="Times New Roman"/>
          <w:color w:val="000000"/>
          <w:sz w:val="20"/>
          <w:szCs w:val="20"/>
        </w:rPr>
        <w:t>Raspberry</w:t>
      </w:r>
      <w:r w:rsidR="00F71642" w:rsidRPr="006E1D2F">
        <w:rPr>
          <w:rFonts w:ascii="Times New Roman" w:eastAsia="TimesNewRomanPSMT" w:hAnsi="Times New Roman" w:cs="Times New Roman"/>
          <w:color w:val="000000"/>
          <w:sz w:val="20"/>
          <w:szCs w:val="20"/>
          <w:lang w:val="ru-RU"/>
        </w:rPr>
        <w:t xml:space="preserve"> </w:t>
      </w:r>
      <w:r w:rsidR="00F71642" w:rsidRPr="006E1D2F">
        <w:rPr>
          <w:rFonts w:ascii="Times New Roman" w:eastAsia="TimesNewRomanPSMT" w:hAnsi="Times New Roman" w:cs="Times New Roman"/>
          <w:color w:val="000000"/>
          <w:sz w:val="20"/>
          <w:szCs w:val="20"/>
        </w:rPr>
        <w:t>Pi</w:t>
      </w:r>
      <w:r w:rsidR="00F71642" w:rsidRPr="006E1D2F">
        <w:rPr>
          <w:rFonts w:ascii="Times New Roman" w:eastAsia="TimesNewRomanPSMT" w:hAnsi="Times New Roman" w:cs="Times New Roman"/>
          <w:color w:val="000000"/>
          <w:sz w:val="20"/>
          <w:szCs w:val="20"/>
          <w:lang w:val="ru-RU"/>
        </w:rPr>
        <w:t xml:space="preserve">. </w:t>
      </w:r>
      <w:r w:rsidR="00994C4F">
        <w:rPr>
          <w:rFonts w:ascii="Times New Roman" w:eastAsia="TimesNewRomanPSMT" w:hAnsi="Times New Roman" w:cs="Times New Roman"/>
          <w:color w:val="000000"/>
          <w:sz w:val="20"/>
          <w:szCs w:val="20"/>
          <w:lang w:val="ru-RU"/>
        </w:rPr>
        <w:t>-</w:t>
      </w:r>
      <w:r w:rsidR="00F71642" w:rsidRPr="006E1D2F">
        <w:rPr>
          <w:rFonts w:ascii="Times New Roman" w:eastAsia="TimesNewRomanPSMT" w:hAnsi="Times New Roman" w:cs="Times New Roman"/>
          <w:color w:val="000000"/>
          <w:sz w:val="20"/>
          <w:szCs w:val="20"/>
        </w:rPr>
        <w:t>URL</w:t>
      </w:r>
      <w:r w:rsidR="00994C4F">
        <w:rPr>
          <w:rFonts w:ascii="Times New Roman" w:eastAsia="TimesNewRomanPSMT" w:hAnsi="Times New Roman" w:cs="Times New Roman"/>
          <w:color w:val="000000"/>
          <w:sz w:val="20"/>
          <w:szCs w:val="20"/>
          <w:lang w:val="ru-RU"/>
        </w:rPr>
        <w:t xml:space="preserve">: </w:t>
      </w:r>
      <w:hyperlink r:id="rId30" w:history="1">
        <w:r w:rsidR="00F71642" w:rsidRPr="006E1D2F">
          <w:rPr>
            <w:rFonts w:ascii="Times New Roman" w:eastAsia="TimesNewRomanPSMT" w:hAnsi="Times New Roman" w:cs="Times New Roman"/>
            <w:color w:val="0462C1"/>
            <w:sz w:val="20"/>
            <w:szCs w:val="20"/>
            <w:u w:val="single"/>
          </w:rPr>
          <w:t>https</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www</w:t>
        </w:r>
        <w:r w:rsidR="00F71642" w:rsidRPr="006E1D2F">
          <w:rPr>
            <w:rFonts w:ascii="Times New Roman" w:eastAsia="TimesNewRomanPSMT" w:hAnsi="Times New Roman" w:cs="Times New Roman"/>
            <w:color w:val="0462C1"/>
            <w:sz w:val="20"/>
            <w:szCs w:val="20"/>
            <w:u w:val="single"/>
            <w:lang w:val="ru-RU"/>
          </w:rPr>
          <w:t>.</w:t>
        </w:r>
        <w:proofErr w:type="spellStart"/>
        <w:r w:rsidR="00F71642" w:rsidRPr="006E1D2F">
          <w:rPr>
            <w:rFonts w:ascii="Times New Roman" w:eastAsia="TimesNewRomanPSMT" w:hAnsi="Times New Roman" w:cs="Times New Roman"/>
            <w:color w:val="0462C1"/>
            <w:sz w:val="20"/>
            <w:szCs w:val="20"/>
            <w:u w:val="single"/>
          </w:rPr>
          <w:t>raspberrypi</w:t>
        </w:r>
        <w:proofErr w:type="spellEnd"/>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com</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documentation</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computers</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raspberry</w:t>
        </w:r>
        <w:r w:rsidR="00F71642" w:rsidRPr="006E1D2F">
          <w:rPr>
            <w:rFonts w:ascii="Times New Roman" w:eastAsia="TimesNewRomanPSMT" w:hAnsi="Times New Roman" w:cs="Times New Roman"/>
            <w:color w:val="0462C1"/>
            <w:sz w:val="20"/>
            <w:szCs w:val="20"/>
            <w:u w:val="single"/>
            <w:lang w:val="ru-RU"/>
          </w:rPr>
          <w:t>-</w:t>
        </w:r>
      </w:hyperlink>
      <w:hyperlink r:id="rId31" w:history="1">
        <w:r w:rsidR="00F71642" w:rsidRPr="006E1D2F">
          <w:rPr>
            <w:rFonts w:ascii="Times New Roman" w:eastAsia="TimesNewRomanPSMT" w:hAnsi="Times New Roman" w:cs="Times New Roman"/>
            <w:color w:val="0462C1"/>
            <w:sz w:val="20"/>
            <w:szCs w:val="20"/>
            <w:u w:val="single"/>
          </w:rPr>
          <w:t>pi</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html</w:t>
        </w:r>
      </w:hyperlink>
      <w:r w:rsidR="00F71642" w:rsidRPr="006E1D2F">
        <w:rPr>
          <w:rFonts w:ascii="Times New Roman" w:eastAsia="TimesNewRomanPSMT" w:hAnsi="Times New Roman" w:cs="Times New Roman"/>
          <w:color w:val="000000"/>
          <w:sz w:val="20"/>
          <w:szCs w:val="20"/>
          <w:lang w:val="ru-RU"/>
        </w:rPr>
        <w:t xml:space="preserve"> (дата обращения: [</w:t>
      </w:r>
      <w:hyperlink r:id="rId32" w:history="1">
        <w:r w:rsidR="00F71642" w:rsidRPr="006E1D2F">
          <w:rPr>
            <w:rFonts w:ascii="Times New Roman" w:eastAsia="TimesNewRomanPSMT" w:hAnsi="Times New Roman" w:cs="Times New Roman"/>
            <w:color w:val="000000"/>
            <w:sz w:val="20"/>
            <w:szCs w:val="20"/>
            <w:lang w:val="ru-RU"/>
          </w:rPr>
          <w:t xml:space="preserve">20.11.2025]). </w:t>
        </w:r>
      </w:hyperlink>
    </w:p>
    <w:p w14:paraId="5921F1FC" w14:textId="3CD6CA55" w:rsidR="00415885" w:rsidRPr="006E1D2F" w:rsidRDefault="00244DFF" w:rsidP="004C45F7">
      <w:pPr>
        <w:autoSpaceDE w:val="0"/>
        <w:autoSpaceDN w:val="0"/>
        <w:spacing w:after="0" w:line="240" w:lineRule="auto"/>
        <w:jc w:val="both"/>
        <w:rPr>
          <w:rFonts w:ascii="Times New Roman" w:hAnsi="Times New Roman" w:cs="Times New Roman"/>
          <w:sz w:val="20"/>
          <w:szCs w:val="20"/>
          <w:lang w:val="ru-RU"/>
        </w:rPr>
      </w:pPr>
      <w:hyperlink r:id="rId33" w:history="1">
        <w:r w:rsidR="00AE062C">
          <w:rPr>
            <w:rFonts w:ascii="Times New Roman" w:eastAsia="TimesNewRomanPSMT" w:hAnsi="Times New Roman" w:cs="Times New Roman"/>
            <w:color w:val="000000"/>
            <w:sz w:val="20"/>
            <w:szCs w:val="20"/>
            <w:lang w:val="ru-RU"/>
          </w:rPr>
          <w:t>2</w:t>
        </w:r>
        <w:r w:rsidR="00F71642" w:rsidRPr="006E1D2F">
          <w:rPr>
            <w:rFonts w:ascii="Times New Roman" w:eastAsia="TimesNewRomanPSMT" w:hAnsi="Times New Roman" w:cs="Times New Roman"/>
            <w:color w:val="000000"/>
            <w:sz w:val="20"/>
            <w:szCs w:val="20"/>
            <w:lang w:val="ru-RU"/>
          </w:rPr>
          <w:t>)</w:t>
        </w:r>
      </w:hyperlink>
      <w:r w:rsidR="00F71642" w:rsidRPr="006E1D2F">
        <w:rPr>
          <w:rFonts w:ascii="Times New Roman" w:eastAsia="ArialMT" w:hAnsi="Times New Roman" w:cs="Times New Roman"/>
          <w:color w:val="000000"/>
          <w:sz w:val="20"/>
          <w:szCs w:val="20"/>
          <w:lang w:val="ru-RU"/>
        </w:rPr>
        <w:t xml:space="preserve"> </w:t>
      </w:r>
      <w:r w:rsidR="00F71642" w:rsidRPr="006E1D2F">
        <w:rPr>
          <w:rFonts w:ascii="Times New Roman" w:eastAsia="TimesNewRomanPSMT" w:hAnsi="Times New Roman" w:cs="Times New Roman"/>
          <w:color w:val="000000"/>
          <w:sz w:val="20"/>
          <w:szCs w:val="20"/>
        </w:rPr>
        <w:t>Raspberry</w:t>
      </w:r>
      <w:r w:rsidR="00F71642" w:rsidRPr="006E1D2F">
        <w:rPr>
          <w:rFonts w:ascii="Times New Roman" w:eastAsia="TimesNewRomanPSMT" w:hAnsi="Times New Roman" w:cs="Times New Roman"/>
          <w:color w:val="000000"/>
          <w:sz w:val="20"/>
          <w:szCs w:val="20"/>
          <w:lang w:val="ru-RU"/>
        </w:rPr>
        <w:t xml:space="preserve"> </w:t>
      </w:r>
      <w:r w:rsidR="00F71642" w:rsidRPr="006E1D2F">
        <w:rPr>
          <w:rFonts w:ascii="Times New Roman" w:eastAsia="TimesNewRomanPSMT" w:hAnsi="Times New Roman" w:cs="Times New Roman"/>
          <w:color w:val="000000"/>
          <w:sz w:val="20"/>
          <w:szCs w:val="20"/>
        </w:rPr>
        <w:t>Pi</w:t>
      </w:r>
      <w:r w:rsidR="00F71642" w:rsidRPr="006E1D2F">
        <w:rPr>
          <w:rFonts w:ascii="Times New Roman" w:eastAsia="TimesNewRomanPSMT" w:hAnsi="Times New Roman" w:cs="Times New Roman"/>
          <w:color w:val="000000"/>
          <w:sz w:val="20"/>
          <w:szCs w:val="20"/>
          <w:lang w:val="ru-RU"/>
        </w:rPr>
        <w:t xml:space="preserve"> </w:t>
      </w:r>
      <w:r w:rsidR="00F71642" w:rsidRPr="006E1D2F">
        <w:rPr>
          <w:rFonts w:ascii="Times New Roman" w:eastAsia="TimesNewRomanPSMT" w:hAnsi="Times New Roman" w:cs="Times New Roman"/>
          <w:color w:val="000000"/>
          <w:sz w:val="20"/>
          <w:szCs w:val="20"/>
        </w:rPr>
        <w:t>Software</w:t>
      </w:r>
      <w:r w:rsidR="00F71642" w:rsidRPr="006E1D2F">
        <w:rPr>
          <w:rFonts w:ascii="Times New Roman" w:eastAsia="TimesNewRomanPSMT" w:hAnsi="Times New Roman" w:cs="Times New Roman"/>
          <w:color w:val="000000"/>
          <w:sz w:val="20"/>
          <w:szCs w:val="20"/>
          <w:lang w:val="ru-RU"/>
        </w:rPr>
        <w:t xml:space="preserve">. Операционная система для </w:t>
      </w:r>
      <w:r w:rsidR="00F71642" w:rsidRPr="006E1D2F">
        <w:rPr>
          <w:rFonts w:ascii="Times New Roman" w:eastAsia="TimesNewRomanPSMT" w:hAnsi="Times New Roman" w:cs="Times New Roman"/>
          <w:color w:val="000000"/>
          <w:sz w:val="20"/>
          <w:szCs w:val="20"/>
        </w:rPr>
        <w:t>Raspberry</w:t>
      </w:r>
      <w:r w:rsidR="00F71642" w:rsidRPr="006E1D2F">
        <w:rPr>
          <w:rFonts w:ascii="Times New Roman" w:eastAsia="TimesNewRomanPSMT" w:hAnsi="Times New Roman" w:cs="Times New Roman"/>
          <w:color w:val="000000"/>
          <w:sz w:val="20"/>
          <w:szCs w:val="20"/>
          <w:lang w:val="ru-RU"/>
        </w:rPr>
        <w:t xml:space="preserve"> </w:t>
      </w:r>
      <w:r w:rsidR="00F71642" w:rsidRPr="006E1D2F">
        <w:rPr>
          <w:rFonts w:ascii="Times New Roman" w:eastAsia="TimesNewRomanPSMT" w:hAnsi="Times New Roman" w:cs="Times New Roman"/>
          <w:color w:val="000000"/>
          <w:sz w:val="20"/>
          <w:szCs w:val="20"/>
        </w:rPr>
        <w:t>Pi</w:t>
      </w:r>
      <w:r w:rsidR="00F71642" w:rsidRPr="006E1D2F">
        <w:rPr>
          <w:rFonts w:ascii="Times New Roman" w:eastAsia="TimesNewRomanPSMT" w:hAnsi="Times New Roman" w:cs="Times New Roman"/>
          <w:color w:val="000000"/>
          <w:sz w:val="20"/>
          <w:szCs w:val="20"/>
          <w:lang w:val="ru-RU"/>
        </w:rPr>
        <w:t xml:space="preserve">. </w:t>
      </w:r>
      <w:r w:rsidR="00994C4F">
        <w:rPr>
          <w:rFonts w:ascii="Times New Roman" w:eastAsia="TimesNewRomanPSMT" w:hAnsi="Times New Roman" w:cs="Times New Roman"/>
          <w:color w:val="000000"/>
          <w:sz w:val="20"/>
          <w:szCs w:val="20"/>
          <w:lang w:val="ru-RU"/>
        </w:rPr>
        <w:t>-</w:t>
      </w:r>
      <w:r w:rsidR="00F71642" w:rsidRPr="006E1D2F">
        <w:rPr>
          <w:rFonts w:ascii="Times New Roman" w:eastAsia="TimesNewRomanPSMT" w:hAnsi="Times New Roman" w:cs="Times New Roman"/>
          <w:color w:val="000000"/>
          <w:sz w:val="20"/>
          <w:szCs w:val="20"/>
        </w:rPr>
        <w:t>URL</w:t>
      </w:r>
      <w:r w:rsidR="00F71642" w:rsidRPr="006E1D2F">
        <w:rPr>
          <w:rFonts w:ascii="Times New Roman" w:eastAsia="TimesNewRomanPSMT" w:hAnsi="Times New Roman" w:cs="Times New Roman"/>
          <w:color w:val="000000"/>
          <w:sz w:val="20"/>
          <w:szCs w:val="20"/>
          <w:lang w:val="ru-RU"/>
        </w:rPr>
        <w:t xml:space="preserve">: </w:t>
      </w:r>
      <w:hyperlink r:id="rId34" w:history="1">
        <w:r w:rsidR="00F71642" w:rsidRPr="006E1D2F">
          <w:rPr>
            <w:rFonts w:ascii="Times New Roman" w:eastAsia="TimesNewRomanPSMT" w:hAnsi="Times New Roman" w:cs="Times New Roman"/>
            <w:color w:val="0462C1"/>
            <w:sz w:val="20"/>
            <w:szCs w:val="20"/>
            <w:u w:val="single"/>
          </w:rPr>
          <w:t>https</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www</w:t>
        </w:r>
        <w:r w:rsidR="00F71642" w:rsidRPr="006E1D2F">
          <w:rPr>
            <w:rFonts w:ascii="Times New Roman" w:eastAsia="TimesNewRomanPSMT" w:hAnsi="Times New Roman" w:cs="Times New Roman"/>
            <w:color w:val="0462C1"/>
            <w:sz w:val="20"/>
            <w:szCs w:val="20"/>
            <w:u w:val="single"/>
            <w:lang w:val="ru-RU"/>
          </w:rPr>
          <w:t>.</w:t>
        </w:r>
        <w:proofErr w:type="spellStart"/>
        <w:r w:rsidR="00F71642" w:rsidRPr="006E1D2F">
          <w:rPr>
            <w:rFonts w:ascii="Times New Roman" w:eastAsia="TimesNewRomanPSMT" w:hAnsi="Times New Roman" w:cs="Times New Roman"/>
            <w:color w:val="0462C1"/>
            <w:sz w:val="20"/>
            <w:szCs w:val="20"/>
            <w:u w:val="single"/>
          </w:rPr>
          <w:t>raspberrypi</w:t>
        </w:r>
        <w:proofErr w:type="spellEnd"/>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com</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software</w:t>
        </w:r>
        <w:r w:rsidR="00F71642" w:rsidRPr="006E1D2F">
          <w:rPr>
            <w:rFonts w:ascii="Times New Roman" w:eastAsia="TimesNewRomanPSMT" w:hAnsi="Times New Roman" w:cs="Times New Roman"/>
            <w:color w:val="0462C1"/>
            <w:sz w:val="20"/>
            <w:szCs w:val="20"/>
            <w:u w:val="single"/>
            <w:lang w:val="ru-RU"/>
          </w:rPr>
          <w:t>/</w:t>
        </w:r>
      </w:hyperlink>
      <w:r w:rsidR="00F71642" w:rsidRPr="006E1D2F">
        <w:rPr>
          <w:rFonts w:ascii="Times New Roman" w:eastAsia="TimesNewRomanPSMT" w:hAnsi="Times New Roman" w:cs="Times New Roman"/>
          <w:color w:val="000000"/>
          <w:sz w:val="20"/>
          <w:szCs w:val="20"/>
          <w:lang w:val="ru-RU"/>
        </w:rPr>
        <w:t xml:space="preserve"> (дата обращения: [20.11.2025]). </w:t>
      </w:r>
    </w:p>
    <w:p w14:paraId="5C0EEABA" w14:textId="7C0A750F" w:rsidR="00415885" w:rsidRPr="006E1D2F" w:rsidRDefault="00AE062C" w:rsidP="004C45F7">
      <w:pPr>
        <w:autoSpaceDE w:val="0"/>
        <w:autoSpaceDN w:val="0"/>
        <w:spacing w:after="0" w:line="240" w:lineRule="auto"/>
        <w:jc w:val="both"/>
        <w:rPr>
          <w:rFonts w:ascii="Times New Roman" w:hAnsi="Times New Roman" w:cs="Times New Roman"/>
          <w:sz w:val="20"/>
          <w:szCs w:val="20"/>
          <w:lang w:val="ru-RU"/>
        </w:rPr>
      </w:pPr>
      <w:r>
        <w:rPr>
          <w:rFonts w:ascii="Times New Roman" w:eastAsia="TimesNewRomanPSMT" w:hAnsi="Times New Roman" w:cs="Times New Roman"/>
          <w:color w:val="000000"/>
          <w:sz w:val="20"/>
          <w:szCs w:val="20"/>
          <w:lang w:val="ru-RU"/>
        </w:rPr>
        <w:t>3</w:t>
      </w:r>
      <w:r w:rsidR="00F71642" w:rsidRPr="006E1D2F">
        <w:rPr>
          <w:rFonts w:ascii="Times New Roman" w:eastAsia="TimesNewRomanPSMT" w:hAnsi="Times New Roman" w:cs="Times New Roman"/>
          <w:color w:val="000000"/>
          <w:sz w:val="20"/>
          <w:szCs w:val="20"/>
          <w:lang w:val="ru-RU"/>
        </w:rPr>
        <w:t>)</w:t>
      </w:r>
      <w:r w:rsidR="00F71642" w:rsidRPr="006E1D2F">
        <w:rPr>
          <w:rFonts w:ascii="Times New Roman" w:eastAsia="ArialMT" w:hAnsi="Times New Roman" w:cs="Times New Roman"/>
          <w:color w:val="000000"/>
          <w:sz w:val="20"/>
          <w:szCs w:val="20"/>
          <w:lang w:val="ru-RU"/>
        </w:rPr>
        <w:t xml:space="preserve"> </w:t>
      </w:r>
      <w:r w:rsidR="00F71642" w:rsidRPr="006E1D2F">
        <w:rPr>
          <w:rFonts w:ascii="Times New Roman" w:eastAsia="TimesNewRomanPSMT" w:hAnsi="Times New Roman" w:cs="Times New Roman"/>
          <w:color w:val="000000"/>
          <w:sz w:val="20"/>
          <w:szCs w:val="20"/>
        </w:rPr>
        <w:t>Raspberry</w:t>
      </w:r>
      <w:r w:rsidR="00F71642" w:rsidRPr="006E1D2F">
        <w:rPr>
          <w:rFonts w:ascii="Times New Roman" w:eastAsia="TimesNewRomanPSMT" w:hAnsi="Times New Roman" w:cs="Times New Roman"/>
          <w:color w:val="000000"/>
          <w:sz w:val="20"/>
          <w:szCs w:val="20"/>
          <w:lang w:val="ru-RU"/>
        </w:rPr>
        <w:t xml:space="preserve"> </w:t>
      </w:r>
      <w:r w:rsidR="00F71642" w:rsidRPr="006E1D2F">
        <w:rPr>
          <w:rFonts w:ascii="Times New Roman" w:eastAsia="TimesNewRomanPSMT" w:hAnsi="Times New Roman" w:cs="Times New Roman"/>
          <w:color w:val="000000"/>
          <w:sz w:val="20"/>
          <w:szCs w:val="20"/>
        </w:rPr>
        <w:t>Pi</w:t>
      </w:r>
      <w:r w:rsidR="00F71642" w:rsidRPr="006E1D2F">
        <w:rPr>
          <w:rFonts w:ascii="Times New Roman" w:eastAsia="TimesNewRomanPSMT" w:hAnsi="Times New Roman" w:cs="Times New Roman"/>
          <w:color w:val="000000"/>
          <w:sz w:val="20"/>
          <w:szCs w:val="20"/>
          <w:lang w:val="ru-RU"/>
        </w:rPr>
        <w:t xml:space="preserve"> </w:t>
      </w:r>
      <w:r w:rsidR="00F71642" w:rsidRPr="006E1D2F">
        <w:rPr>
          <w:rFonts w:ascii="Times New Roman" w:eastAsia="TimesNewRomanPSMT" w:hAnsi="Times New Roman" w:cs="Times New Roman"/>
          <w:color w:val="000000"/>
          <w:sz w:val="20"/>
          <w:szCs w:val="20"/>
        </w:rPr>
        <w:t>Documentation</w:t>
      </w:r>
      <w:r w:rsidR="00F71642" w:rsidRPr="006E1D2F">
        <w:rPr>
          <w:rFonts w:ascii="Times New Roman" w:eastAsia="TimesNewRomanPSMT" w:hAnsi="Times New Roman" w:cs="Times New Roman"/>
          <w:color w:val="000000"/>
          <w:sz w:val="20"/>
          <w:szCs w:val="20"/>
          <w:lang w:val="ru-RU"/>
        </w:rPr>
        <w:t xml:space="preserve">. Инструкция по установке ОС при помощи </w:t>
      </w:r>
      <w:r w:rsidR="00F71642" w:rsidRPr="006E1D2F">
        <w:rPr>
          <w:rFonts w:ascii="Times New Roman" w:eastAsia="TimesNewRomanPSMT" w:hAnsi="Times New Roman" w:cs="Times New Roman"/>
          <w:color w:val="000000"/>
          <w:sz w:val="20"/>
          <w:szCs w:val="20"/>
        </w:rPr>
        <w:t>Raspberry</w:t>
      </w:r>
      <w:r w:rsidR="00F71642" w:rsidRPr="006E1D2F">
        <w:rPr>
          <w:rFonts w:ascii="Times New Roman" w:eastAsia="TimesNewRomanPSMT" w:hAnsi="Times New Roman" w:cs="Times New Roman"/>
          <w:color w:val="000000"/>
          <w:sz w:val="20"/>
          <w:szCs w:val="20"/>
          <w:lang w:val="ru-RU"/>
        </w:rPr>
        <w:t xml:space="preserve"> </w:t>
      </w:r>
      <w:r w:rsidR="00F71642" w:rsidRPr="006E1D2F">
        <w:rPr>
          <w:rFonts w:ascii="Times New Roman" w:eastAsia="TimesNewRomanPSMT" w:hAnsi="Times New Roman" w:cs="Times New Roman"/>
          <w:color w:val="000000"/>
          <w:sz w:val="20"/>
          <w:szCs w:val="20"/>
        </w:rPr>
        <w:t>Pi</w:t>
      </w:r>
      <w:r w:rsidR="00F71642" w:rsidRPr="006E1D2F">
        <w:rPr>
          <w:rFonts w:ascii="Times New Roman" w:eastAsia="TimesNewRomanPSMT" w:hAnsi="Times New Roman" w:cs="Times New Roman"/>
          <w:color w:val="000000"/>
          <w:sz w:val="20"/>
          <w:szCs w:val="20"/>
          <w:lang w:val="ru-RU"/>
        </w:rPr>
        <w:t xml:space="preserve"> </w:t>
      </w:r>
      <w:r w:rsidR="00F71642" w:rsidRPr="006E1D2F">
        <w:rPr>
          <w:rFonts w:ascii="Times New Roman" w:eastAsia="TimesNewRomanPSMT" w:hAnsi="Times New Roman" w:cs="Times New Roman"/>
          <w:color w:val="000000"/>
          <w:sz w:val="20"/>
          <w:szCs w:val="20"/>
        </w:rPr>
        <w:t>Imager</w:t>
      </w:r>
      <w:r w:rsidR="00F71642" w:rsidRPr="006E1D2F">
        <w:rPr>
          <w:rFonts w:ascii="Times New Roman" w:eastAsia="TimesNewRomanPSMT" w:hAnsi="Times New Roman" w:cs="Times New Roman"/>
          <w:color w:val="000000"/>
          <w:sz w:val="20"/>
          <w:szCs w:val="20"/>
          <w:lang w:val="ru-RU"/>
        </w:rPr>
        <w:t>.</w:t>
      </w:r>
      <w:r w:rsidR="00994C4F">
        <w:rPr>
          <w:rFonts w:ascii="Times New Roman" w:eastAsia="TimesNewRomanPSMT" w:hAnsi="Times New Roman" w:cs="Times New Roman"/>
          <w:color w:val="000000"/>
          <w:sz w:val="20"/>
          <w:szCs w:val="20"/>
          <w:lang w:val="ru-RU"/>
        </w:rPr>
        <w:t>-</w:t>
      </w:r>
      <w:r w:rsidR="00F71642" w:rsidRPr="006E1D2F">
        <w:rPr>
          <w:rFonts w:ascii="Times New Roman" w:eastAsia="TimesNewRomanPSMT" w:hAnsi="Times New Roman" w:cs="Times New Roman"/>
          <w:color w:val="000000"/>
          <w:sz w:val="20"/>
          <w:szCs w:val="20"/>
          <w:lang w:val="ru-RU"/>
        </w:rPr>
        <w:t xml:space="preserve"> </w:t>
      </w:r>
      <w:r w:rsidR="00F71642" w:rsidRPr="006E1D2F">
        <w:rPr>
          <w:rFonts w:ascii="Times New Roman" w:eastAsia="TimesNewRomanPSMT" w:hAnsi="Times New Roman" w:cs="Times New Roman"/>
          <w:color w:val="000000"/>
          <w:sz w:val="20"/>
          <w:szCs w:val="20"/>
        </w:rPr>
        <w:t>URL</w:t>
      </w:r>
      <w:r w:rsidR="00F71642" w:rsidRPr="006E1D2F">
        <w:rPr>
          <w:rFonts w:ascii="Times New Roman" w:eastAsia="TimesNewRomanPSMT" w:hAnsi="Times New Roman" w:cs="Times New Roman"/>
          <w:color w:val="000000"/>
          <w:sz w:val="20"/>
          <w:szCs w:val="20"/>
          <w:lang w:val="ru-RU"/>
        </w:rPr>
        <w:t xml:space="preserve">: </w:t>
      </w:r>
      <w:hyperlink r:id="rId35" w:anchor="installing-the-operating-system" w:history="1">
        <w:r w:rsidR="00F71642" w:rsidRPr="006E1D2F">
          <w:rPr>
            <w:rFonts w:ascii="Times New Roman" w:eastAsia="TimesNewRomanPSMT" w:hAnsi="Times New Roman" w:cs="Times New Roman"/>
            <w:color w:val="0462C1"/>
            <w:sz w:val="20"/>
            <w:szCs w:val="20"/>
            <w:u w:val="single"/>
          </w:rPr>
          <w:t>https</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www</w:t>
        </w:r>
        <w:r w:rsidR="00F71642" w:rsidRPr="006E1D2F">
          <w:rPr>
            <w:rFonts w:ascii="Times New Roman" w:eastAsia="TimesNewRomanPSMT" w:hAnsi="Times New Roman" w:cs="Times New Roman"/>
            <w:color w:val="0462C1"/>
            <w:sz w:val="20"/>
            <w:szCs w:val="20"/>
            <w:u w:val="single"/>
            <w:lang w:val="ru-RU"/>
          </w:rPr>
          <w:t>.</w:t>
        </w:r>
        <w:proofErr w:type="spellStart"/>
        <w:r w:rsidR="00F71642" w:rsidRPr="006E1D2F">
          <w:rPr>
            <w:rFonts w:ascii="Times New Roman" w:eastAsia="TimesNewRomanPSMT" w:hAnsi="Times New Roman" w:cs="Times New Roman"/>
            <w:color w:val="0462C1"/>
            <w:sz w:val="20"/>
            <w:szCs w:val="20"/>
            <w:u w:val="single"/>
          </w:rPr>
          <w:t>raspberrypi</w:t>
        </w:r>
        <w:proofErr w:type="spellEnd"/>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com</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documentation</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computers</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getting</w:t>
        </w:r>
        <w:r w:rsidR="00F71642" w:rsidRPr="006E1D2F">
          <w:rPr>
            <w:rFonts w:ascii="Times New Roman" w:eastAsia="TimesNewRomanPSMT" w:hAnsi="Times New Roman" w:cs="Times New Roman"/>
            <w:color w:val="0462C1"/>
            <w:sz w:val="20"/>
            <w:szCs w:val="20"/>
            <w:u w:val="single"/>
            <w:lang w:val="ru-RU"/>
          </w:rPr>
          <w:t>-</w:t>
        </w:r>
      </w:hyperlink>
      <w:hyperlink r:id="rId36" w:anchor="installing-the-operating-system" w:history="1">
        <w:r w:rsidR="00F71642" w:rsidRPr="006E1D2F">
          <w:rPr>
            <w:rFonts w:ascii="Times New Roman" w:eastAsia="TimesNewRomanPSMT" w:hAnsi="Times New Roman" w:cs="Times New Roman"/>
            <w:color w:val="0462C1"/>
            <w:sz w:val="20"/>
            <w:szCs w:val="20"/>
            <w:u w:val="single"/>
          </w:rPr>
          <w:t>started</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html</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i</w:t>
        </w:r>
      </w:hyperlink>
      <w:hyperlink r:id="rId37" w:anchor="installing-the-operating-system" w:history="1">
        <w:r w:rsidR="00F71642" w:rsidRPr="006E1D2F">
          <w:rPr>
            <w:rFonts w:ascii="Times New Roman" w:eastAsia="TimesNewRomanPSMT" w:hAnsi="Times New Roman" w:cs="Times New Roman"/>
            <w:color w:val="0462C1"/>
            <w:sz w:val="20"/>
            <w:szCs w:val="20"/>
            <w:u w:val="single"/>
          </w:rPr>
          <w:t>nstalling</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the</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operating</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system</w:t>
        </w:r>
      </w:hyperlink>
      <w:r w:rsidR="00F71642" w:rsidRPr="006E1D2F">
        <w:rPr>
          <w:rFonts w:ascii="Times New Roman" w:eastAsia="TimesNewRomanPSMT" w:hAnsi="Times New Roman" w:cs="Times New Roman"/>
          <w:color w:val="000000"/>
          <w:sz w:val="20"/>
          <w:szCs w:val="20"/>
          <w:lang w:val="ru-RU"/>
        </w:rPr>
        <w:t xml:space="preserve"> </w:t>
      </w:r>
      <w:hyperlink r:id="rId38" w:anchor="installing-the-operating-system" w:history="1">
        <w:r w:rsidR="00F71642" w:rsidRPr="006E1D2F">
          <w:rPr>
            <w:rFonts w:ascii="Times New Roman" w:eastAsia="TimesNewRomanPSMT" w:hAnsi="Times New Roman" w:cs="Times New Roman"/>
            <w:color w:val="000000"/>
            <w:sz w:val="20"/>
            <w:szCs w:val="20"/>
            <w:lang w:val="ru-RU"/>
          </w:rPr>
          <w:t>(дата обращени</w:t>
        </w:r>
      </w:hyperlink>
      <w:r w:rsidR="00F71642" w:rsidRPr="006E1D2F">
        <w:rPr>
          <w:rFonts w:ascii="Times New Roman" w:eastAsia="TimesNewRomanPSMT" w:hAnsi="Times New Roman" w:cs="Times New Roman"/>
          <w:color w:val="000000"/>
          <w:sz w:val="20"/>
          <w:szCs w:val="20"/>
          <w:lang w:val="ru-RU"/>
        </w:rPr>
        <w:t xml:space="preserve">я: [08.02.2025]). </w:t>
      </w:r>
    </w:p>
    <w:p w14:paraId="66A447FE" w14:textId="3839C54C" w:rsidR="00415885" w:rsidRPr="006E1D2F" w:rsidRDefault="00244DFF" w:rsidP="004C45F7">
      <w:pPr>
        <w:autoSpaceDE w:val="0"/>
        <w:autoSpaceDN w:val="0"/>
        <w:spacing w:after="0" w:line="240" w:lineRule="auto"/>
        <w:jc w:val="both"/>
        <w:rPr>
          <w:rFonts w:ascii="Times New Roman" w:hAnsi="Times New Roman" w:cs="Times New Roman"/>
          <w:sz w:val="20"/>
          <w:szCs w:val="20"/>
          <w:lang w:val="ru-RU"/>
        </w:rPr>
      </w:pPr>
      <w:hyperlink r:id="rId39" w:anchor="installing-the-operating-system" w:history="1">
        <w:r w:rsidR="00AE062C">
          <w:rPr>
            <w:rFonts w:ascii="Times New Roman" w:eastAsia="TimesNewRomanPSMT" w:hAnsi="Times New Roman" w:cs="Times New Roman"/>
            <w:color w:val="000000"/>
            <w:sz w:val="20"/>
            <w:szCs w:val="20"/>
            <w:lang w:val="ru-RU"/>
          </w:rPr>
          <w:t>4</w:t>
        </w:r>
        <w:r w:rsidR="00F71642" w:rsidRPr="006E1D2F">
          <w:rPr>
            <w:rFonts w:ascii="Times New Roman" w:eastAsia="TimesNewRomanPSMT" w:hAnsi="Times New Roman" w:cs="Times New Roman"/>
            <w:color w:val="000000"/>
            <w:sz w:val="20"/>
            <w:szCs w:val="20"/>
            <w:lang w:val="ru-RU"/>
          </w:rPr>
          <w:t>)</w:t>
        </w:r>
      </w:hyperlink>
      <w:r w:rsidR="00F71642" w:rsidRPr="006E1D2F">
        <w:rPr>
          <w:rFonts w:ascii="Times New Roman" w:eastAsia="ArialMT" w:hAnsi="Times New Roman" w:cs="Times New Roman"/>
          <w:color w:val="000000"/>
          <w:sz w:val="20"/>
          <w:szCs w:val="20"/>
          <w:lang w:val="ru-RU"/>
        </w:rPr>
        <w:t xml:space="preserve"> </w:t>
      </w:r>
      <w:r w:rsidR="00F71642" w:rsidRPr="006E1D2F">
        <w:rPr>
          <w:rFonts w:ascii="Times New Roman" w:eastAsia="TimesNewRomanPSMT" w:hAnsi="Times New Roman" w:cs="Times New Roman"/>
          <w:color w:val="000000"/>
          <w:sz w:val="20"/>
          <w:szCs w:val="20"/>
        </w:rPr>
        <w:t>Moodle</w:t>
      </w:r>
      <w:r w:rsidR="00F71642" w:rsidRPr="006E1D2F">
        <w:rPr>
          <w:rFonts w:ascii="Times New Roman" w:eastAsia="TimesNewRomanPSMT" w:hAnsi="Times New Roman" w:cs="Times New Roman"/>
          <w:color w:val="000000"/>
          <w:sz w:val="20"/>
          <w:szCs w:val="20"/>
          <w:lang w:val="ru-RU"/>
        </w:rPr>
        <w:t xml:space="preserve"> </w:t>
      </w:r>
      <w:proofErr w:type="spellStart"/>
      <w:r w:rsidR="00F71642" w:rsidRPr="006E1D2F">
        <w:rPr>
          <w:rFonts w:ascii="Times New Roman" w:eastAsia="TimesNewRomanPSMT" w:hAnsi="Times New Roman" w:cs="Times New Roman"/>
          <w:color w:val="000000"/>
          <w:sz w:val="20"/>
          <w:szCs w:val="20"/>
        </w:rPr>
        <w:t>TalTech</w:t>
      </w:r>
      <w:proofErr w:type="spellEnd"/>
      <w:r w:rsidR="00F71642" w:rsidRPr="006E1D2F">
        <w:rPr>
          <w:rFonts w:ascii="Times New Roman" w:eastAsia="TimesNewRomanPSMT" w:hAnsi="Times New Roman" w:cs="Times New Roman"/>
          <w:color w:val="000000"/>
          <w:sz w:val="20"/>
          <w:szCs w:val="20"/>
          <w:lang w:val="ru-RU"/>
        </w:rPr>
        <w:t xml:space="preserve">. Команды терминального окна для </w:t>
      </w:r>
      <w:r w:rsidR="00F71642" w:rsidRPr="006E1D2F">
        <w:rPr>
          <w:rFonts w:ascii="Times New Roman" w:eastAsia="TimesNewRomanPSMT" w:hAnsi="Times New Roman" w:cs="Times New Roman"/>
          <w:color w:val="000000"/>
          <w:sz w:val="20"/>
          <w:szCs w:val="20"/>
        </w:rPr>
        <w:t>Raspberry</w:t>
      </w:r>
      <w:r w:rsidR="00F71642" w:rsidRPr="006E1D2F">
        <w:rPr>
          <w:rFonts w:ascii="Times New Roman" w:eastAsia="TimesNewRomanPSMT" w:hAnsi="Times New Roman" w:cs="Times New Roman"/>
          <w:color w:val="000000"/>
          <w:sz w:val="20"/>
          <w:szCs w:val="20"/>
          <w:lang w:val="ru-RU"/>
        </w:rPr>
        <w:t xml:space="preserve"> </w:t>
      </w:r>
      <w:r w:rsidR="00F71642" w:rsidRPr="006E1D2F">
        <w:rPr>
          <w:rFonts w:ascii="Times New Roman" w:eastAsia="TimesNewRomanPSMT" w:hAnsi="Times New Roman" w:cs="Times New Roman"/>
          <w:color w:val="000000"/>
          <w:sz w:val="20"/>
          <w:szCs w:val="20"/>
        </w:rPr>
        <w:t>Pi</w:t>
      </w:r>
      <w:r w:rsidR="00F71642" w:rsidRPr="006E1D2F">
        <w:rPr>
          <w:rFonts w:ascii="Times New Roman" w:eastAsia="TimesNewRomanPSMT" w:hAnsi="Times New Roman" w:cs="Times New Roman"/>
          <w:color w:val="000000"/>
          <w:sz w:val="20"/>
          <w:szCs w:val="20"/>
          <w:lang w:val="ru-RU"/>
        </w:rPr>
        <w:t xml:space="preserve">. </w:t>
      </w:r>
      <w:r w:rsidR="00994C4F">
        <w:rPr>
          <w:rFonts w:ascii="Times New Roman" w:eastAsia="TimesNewRomanPSMT" w:hAnsi="Times New Roman" w:cs="Times New Roman"/>
          <w:color w:val="000000"/>
          <w:sz w:val="20"/>
          <w:szCs w:val="20"/>
          <w:lang w:val="ru-RU"/>
        </w:rPr>
        <w:t xml:space="preserve">- </w:t>
      </w:r>
      <w:r w:rsidR="00F71642" w:rsidRPr="006E1D2F">
        <w:rPr>
          <w:rFonts w:ascii="Times New Roman" w:eastAsia="TimesNewRomanPSMT" w:hAnsi="Times New Roman" w:cs="Times New Roman"/>
          <w:color w:val="000000"/>
          <w:sz w:val="20"/>
          <w:szCs w:val="20"/>
        </w:rPr>
        <w:t>URL</w:t>
      </w:r>
      <w:r w:rsidR="00F71642" w:rsidRPr="006E1D2F">
        <w:rPr>
          <w:rFonts w:ascii="Times New Roman" w:eastAsia="TimesNewRomanPSMT" w:hAnsi="Times New Roman" w:cs="Times New Roman"/>
          <w:color w:val="000000"/>
          <w:sz w:val="20"/>
          <w:szCs w:val="20"/>
          <w:lang w:val="ru-RU"/>
        </w:rPr>
        <w:t xml:space="preserve">: </w:t>
      </w:r>
      <w:hyperlink r:id="rId40" w:history="1">
        <w:r w:rsidR="00F71642" w:rsidRPr="006E1D2F">
          <w:rPr>
            <w:rFonts w:ascii="Times New Roman" w:eastAsia="TimesNewRomanPSMT" w:hAnsi="Times New Roman" w:cs="Times New Roman"/>
            <w:color w:val="0462C1"/>
            <w:sz w:val="20"/>
            <w:szCs w:val="20"/>
            <w:u w:val="single"/>
          </w:rPr>
          <w:t>https</w:t>
        </w:r>
        <w:r w:rsidR="00F71642" w:rsidRPr="006E1D2F">
          <w:rPr>
            <w:rFonts w:ascii="Times New Roman" w:eastAsia="TimesNewRomanPSMT" w:hAnsi="Times New Roman" w:cs="Times New Roman"/>
            <w:color w:val="0462C1"/>
            <w:sz w:val="20"/>
            <w:szCs w:val="20"/>
            <w:u w:val="single"/>
            <w:lang w:val="ru-RU"/>
          </w:rPr>
          <w:t>://</w:t>
        </w:r>
        <w:proofErr w:type="spellStart"/>
        <w:r w:rsidR="00F71642" w:rsidRPr="006E1D2F">
          <w:rPr>
            <w:rFonts w:ascii="Times New Roman" w:eastAsia="TimesNewRomanPSMT" w:hAnsi="Times New Roman" w:cs="Times New Roman"/>
            <w:color w:val="0462C1"/>
            <w:sz w:val="20"/>
            <w:szCs w:val="20"/>
            <w:u w:val="single"/>
          </w:rPr>
          <w:t>moodle</w:t>
        </w:r>
        <w:proofErr w:type="spellEnd"/>
        <w:r w:rsidR="00F71642" w:rsidRPr="006E1D2F">
          <w:rPr>
            <w:rFonts w:ascii="Times New Roman" w:eastAsia="TimesNewRomanPSMT" w:hAnsi="Times New Roman" w:cs="Times New Roman"/>
            <w:color w:val="0462C1"/>
            <w:sz w:val="20"/>
            <w:szCs w:val="20"/>
            <w:u w:val="single"/>
            <w:lang w:val="ru-RU"/>
          </w:rPr>
          <w:t>.</w:t>
        </w:r>
        <w:proofErr w:type="spellStart"/>
        <w:r w:rsidR="00F71642" w:rsidRPr="006E1D2F">
          <w:rPr>
            <w:rFonts w:ascii="Times New Roman" w:eastAsia="TimesNewRomanPSMT" w:hAnsi="Times New Roman" w:cs="Times New Roman"/>
            <w:color w:val="0462C1"/>
            <w:sz w:val="20"/>
            <w:szCs w:val="20"/>
            <w:u w:val="single"/>
          </w:rPr>
          <w:t>taltech</w:t>
        </w:r>
        <w:proofErr w:type="spellEnd"/>
        <w:r w:rsidR="00F71642" w:rsidRPr="006E1D2F">
          <w:rPr>
            <w:rFonts w:ascii="Times New Roman" w:eastAsia="TimesNewRomanPSMT" w:hAnsi="Times New Roman" w:cs="Times New Roman"/>
            <w:color w:val="0462C1"/>
            <w:sz w:val="20"/>
            <w:szCs w:val="20"/>
            <w:u w:val="single"/>
            <w:lang w:val="ru-RU"/>
          </w:rPr>
          <w:t>.</w:t>
        </w:r>
        <w:proofErr w:type="spellStart"/>
        <w:r w:rsidR="00F71642" w:rsidRPr="006E1D2F">
          <w:rPr>
            <w:rFonts w:ascii="Times New Roman" w:eastAsia="TimesNewRomanPSMT" w:hAnsi="Times New Roman" w:cs="Times New Roman"/>
            <w:color w:val="0462C1"/>
            <w:sz w:val="20"/>
            <w:szCs w:val="20"/>
            <w:u w:val="single"/>
          </w:rPr>
          <w:t>ee</w:t>
        </w:r>
        <w:proofErr w:type="spellEnd"/>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mod</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book</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view</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php</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id</w:t>
        </w:r>
        <w:r w:rsidR="00F71642" w:rsidRPr="006E1D2F">
          <w:rPr>
            <w:rFonts w:ascii="Times New Roman" w:eastAsia="TimesNewRomanPSMT" w:hAnsi="Times New Roman" w:cs="Times New Roman"/>
            <w:color w:val="0462C1"/>
            <w:sz w:val="20"/>
            <w:szCs w:val="20"/>
            <w:u w:val="single"/>
            <w:lang w:val="ru-RU"/>
          </w:rPr>
          <w:t>=218445&amp;</w:t>
        </w:r>
        <w:proofErr w:type="spellStart"/>
        <w:r w:rsidR="00F71642" w:rsidRPr="006E1D2F">
          <w:rPr>
            <w:rFonts w:ascii="Times New Roman" w:eastAsia="TimesNewRomanPSMT" w:hAnsi="Times New Roman" w:cs="Times New Roman"/>
            <w:color w:val="0462C1"/>
            <w:sz w:val="20"/>
            <w:szCs w:val="20"/>
            <w:u w:val="single"/>
          </w:rPr>
          <w:t>chapterid</w:t>
        </w:r>
        <w:proofErr w:type="spellEnd"/>
        <w:r w:rsidR="00F71642" w:rsidRPr="006E1D2F">
          <w:rPr>
            <w:rFonts w:ascii="Times New Roman" w:eastAsia="TimesNewRomanPSMT" w:hAnsi="Times New Roman" w:cs="Times New Roman"/>
            <w:color w:val="0462C1"/>
            <w:sz w:val="20"/>
            <w:szCs w:val="20"/>
            <w:u w:val="single"/>
            <w:lang w:val="ru-RU"/>
          </w:rPr>
          <w:t>=6553</w:t>
        </w:r>
      </w:hyperlink>
      <w:r w:rsidR="00F71642" w:rsidRPr="006E1D2F">
        <w:rPr>
          <w:rFonts w:ascii="Times New Roman" w:eastAsia="TimesNewRomanPSMT" w:hAnsi="Times New Roman" w:cs="Times New Roman"/>
          <w:color w:val="000000"/>
          <w:sz w:val="20"/>
          <w:szCs w:val="20"/>
          <w:lang w:val="ru-RU"/>
        </w:rPr>
        <w:t xml:space="preserve"> (дата обращения: [</w:t>
      </w:r>
      <w:hyperlink r:id="rId41" w:history="1">
        <w:r w:rsidR="00F71642" w:rsidRPr="006E1D2F">
          <w:rPr>
            <w:rFonts w:ascii="Times New Roman" w:eastAsia="TimesNewRomanPSMT" w:hAnsi="Times New Roman" w:cs="Times New Roman"/>
            <w:color w:val="000000"/>
            <w:sz w:val="20"/>
            <w:szCs w:val="20"/>
            <w:lang w:val="ru-RU"/>
          </w:rPr>
          <w:t xml:space="preserve">30.012.2025]). </w:t>
        </w:r>
      </w:hyperlink>
    </w:p>
    <w:p w14:paraId="4E266B09" w14:textId="77777777" w:rsidR="009F7888" w:rsidRDefault="00AE062C" w:rsidP="004C45F7">
      <w:pPr>
        <w:autoSpaceDE w:val="0"/>
        <w:autoSpaceDN w:val="0"/>
        <w:spacing w:after="0" w:line="240" w:lineRule="auto"/>
        <w:jc w:val="both"/>
        <w:rPr>
          <w:rFonts w:ascii="Times New Roman" w:eastAsia="TimesNewRomanPSMT" w:hAnsi="Times New Roman" w:cs="Times New Roman"/>
          <w:color w:val="000000"/>
          <w:sz w:val="20"/>
          <w:szCs w:val="20"/>
          <w:lang w:val="ru-RU"/>
        </w:rPr>
      </w:pPr>
      <w:r>
        <w:rPr>
          <w:rFonts w:ascii="Times New Roman" w:eastAsia="TimesNewRomanPSMT" w:hAnsi="Times New Roman" w:cs="Times New Roman"/>
          <w:color w:val="000000"/>
          <w:sz w:val="20"/>
          <w:szCs w:val="20"/>
          <w:lang w:val="ru-RU"/>
        </w:rPr>
        <w:t>5</w:t>
      </w:r>
      <w:r w:rsidR="00F71642" w:rsidRPr="006E1D2F">
        <w:rPr>
          <w:rFonts w:ascii="Times New Roman" w:eastAsia="TimesNewRomanPSMT" w:hAnsi="Times New Roman" w:cs="Times New Roman"/>
          <w:color w:val="000000"/>
          <w:sz w:val="20"/>
          <w:szCs w:val="20"/>
          <w:lang w:val="ru-RU"/>
        </w:rPr>
        <w:t>)</w:t>
      </w:r>
      <w:r w:rsidR="00F71642" w:rsidRPr="006E1D2F">
        <w:rPr>
          <w:rFonts w:ascii="Times New Roman" w:eastAsia="ArialMT" w:hAnsi="Times New Roman" w:cs="Times New Roman"/>
          <w:color w:val="000000"/>
          <w:sz w:val="20"/>
          <w:szCs w:val="20"/>
          <w:lang w:val="ru-RU"/>
        </w:rPr>
        <w:t xml:space="preserve"> </w:t>
      </w:r>
      <w:proofErr w:type="spellStart"/>
      <w:r w:rsidR="00F71642" w:rsidRPr="006E1D2F">
        <w:rPr>
          <w:rFonts w:ascii="Times New Roman" w:eastAsia="TimesNewRomanPSMT" w:hAnsi="Times New Roman" w:cs="Times New Roman"/>
          <w:color w:val="000000"/>
          <w:sz w:val="20"/>
          <w:szCs w:val="20"/>
        </w:rPr>
        <w:t>PyImageSearch</w:t>
      </w:r>
      <w:proofErr w:type="spellEnd"/>
      <w:r w:rsidR="00F71642" w:rsidRPr="006E1D2F">
        <w:rPr>
          <w:rFonts w:ascii="Times New Roman" w:eastAsia="TimesNewRomanPSMT" w:hAnsi="Times New Roman" w:cs="Times New Roman"/>
          <w:color w:val="000000"/>
          <w:sz w:val="20"/>
          <w:szCs w:val="20"/>
          <w:lang w:val="ru-RU"/>
        </w:rPr>
        <w:t xml:space="preserve">. Первоначальный вариант программы подсчета людей. </w:t>
      </w:r>
      <w:r w:rsidR="00994C4F">
        <w:rPr>
          <w:rFonts w:ascii="Times New Roman" w:eastAsia="TimesNewRomanPSMT" w:hAnsi="Times New Roman" w:cs="Times New Roman"/>
          <w:color w:val="000000"/>
          <w:sz w:val="20"/>
          <w:szCs w:val="20"/>
          <w:lang w:val="ru-RU"/>
        </w:rPr>
        <w:t>-</w:t>
      </w:r>
      <w:r w:rsidR="00F71642" w:rsidRPr="006E1D2F">
        <w:rPr>
          <w:rFonts w:ascii="Times New Roman" w:eastAsia="TimesNewRomanPSMT" w:hAnsi="Times New Roman" w:cs="Times New Roman"/>
          <w:color w:val="000000"/>
          <w:sz w:val="20"/>
          <w:szCs w:val="20"/>
        </w:rPr>
        <w:t>URL</w:t>
      </w:r>
      <w:r w:rsidR="00F71642" w:rsidRPr="006E1D2F">
        <w:rPr>
          <w:rFonts w:ascii="Times New Roman" w:eastAsia="TimesNewRomanPSMT" w:hAnsi="Times New Roman" w:cs="Times New Roman"/>
          <w:color w:val="000000"/>
          <w:sz w:val="20"/>
          <w:szCs w:val="20"/>
          <w:lang w:val="ru-RU"/>
        </w:rPr>
        <w:t xml:space="preserve">: </w:t>
      </w:r>
      <w:hyperlink r:id="rId42" w:history="1">
        <w:r w:rsidR="00F71642" w:rsidRPr="006E1D2F">
          <w:rPr>
            <w:rFonts w:ascii="Times New Roman" w:eastAsia="TimesNewRomanPSMT" w:hAnsi="Times New Roman" w:cs="Times New Roman"/>
            <w:color w:val="0462C1"/>
            <w:sz w:val="20"/>
            <w:szCs w:val="20"/>
            <w:u w:val="single"/>
          </w:rPr>
          <w:t>https</w:t>
        </w:r>
        <w:r w:rsidR="00F71642" w:rsidRPr="006E1D2F">
          <w:rPr>
            <w:rFonts w:ascii="Times New Roman" w:eastAsia="TimesNewRomanPSMT" w:hAnsi="Times New Roman" w:cs="Times New Roman"/>
            <w:color w:val="0462C1"/>
            <w:sz w:val="20"/>
            <w:szCs w:val="20"/>
            <w:u w:val="single"/>
            <w:lang w:val="ru-RU"/>
          </w:rPr>
          <w:t>://</w:t>
        </w:r>
        <w:proofErr w:type="spellStart"/>
        <w:r w:rsidR="00F71642" w:rsidRPr="006E1D2F">
          <w:rPr>
            <w:rFonts w:ascii="Times New Roman" w:eastAsia="TimesNewRomanPSMT" w:hAnsi="Times New Roman" w:cs="Times New Roman"/>
            <w:color w:val="0462C1"/>
            <w:sz w:val="20"/>
            <w:szCs w:val="20"/>
            <w:u w:val="single"/>
          </w:rPr>
          <w:t>pyimagesearch</w:t>
        </w:r>
        <w:proofErr w:type="spellEnd"/>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com</w:t>
        </w:r>
        <w:r w:rsidR="00F71642" w:rsidRPr="006E1D2F">
          <w:rPr>
            <w:rFonts w:ascii="Times New Roman" w:eastAsia="TimesNewRomanPSMT" w:hAnsi="Times New Roman" w:cs="Times New Roman"/>
            <w:color w:val="0462C1"/>
            <w:sz w:val="20"/>
            <w:szCs w:val="20"/>
            <w:u w:val="single"/>
            <w:lang w:val="ru-RU"/>
          </w:rPr>
          <w:t>/2018/08/13/</w:t>
        </w:r>
        <w:proofErr w:type="spellStart"/>
        <w:r w:rsidR="00F71642" w:rsidRPr="006E1D2F">
          <w:rPr>
            <w:rFonts w:ascii="Times New Roman" w:eastAsia="TimesNewRomanPSMT" w:hAnsi="Times New Roman" w:cs="Times New Roman"/>
            <w:color w:val="0462C1"/>
            <w:sz w:val="20"/>
            <w:szCs w:val="20"/>
            <w:u w:val="single"/>
          </w:rPr>
          <w:t>opencv</w:t>
        </w:r>
        <w:proofErr w:type="spellEnd"/>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people</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counter</w:t>
        </w:r>
        <w:r w:rsidR="00F71642" w:rsidRPr="006E1D2F">
          <w:rPr>
            <w:rFonts w:ascii="Times New Roman" w:eastAsia="TimesNewRomanPSMT" w:hAnsi="Times New Roman" w:cs="Times New Roman"/>
            <w:color w:val="0462C1"/>
            <w:sz w:val="20"/>
            <w:szCs w:val="20"/>
            <w:u w:val="single"/>
            <w:lang w:val="ru-RU"/>
          </w:rPr>
          <w:t>/</w:t>
        </w:r>
      </w:hyperlink>
      <w:r w:rsidR="00F71642" w:rsidRPr="006E1D2F">
        <w:rPr>
          <w:rFonts w:ascii="Times New Roman" w:eastAsia="TimesNewRomanPSMT" w:hAnsi="Times New Roman" w:cs="Times New Roman"/>
          <w:color w:val="000000"/>
          <w:sz w:val="20"/>
          <w:szCs w:val="20"/>
          <w:lang w:val="ru-RU"/>
        </w:rPr>
        <w:t xml:space="preserve"> (дата обращения: [08.02</w:t>
      </w:r>
      <w:hyperlink r:id="rId43" w:history="1">
        <w:r w:rsidR="00F71642" w:rsidRPr="006E1D2F">
          <w:rPr>
            <w:rFonts w:ascii="Times New Roman" w:eastAsia="TimesNewRomanPSMT" w:hAnsi="Times New Roman" w:cs="Times New Roman"/>
            <w:color w:val="000000"/>
            <w:sz w:val="20"/>
            <w:szCs w:val="20"/>
            <w:lang w:val="ru-RU"/>
          </w:rPr>
          <w:t>.2025]).</w:t>
        </w:r>
        <w:r w:rsidR="00F71642" w:rsidRPr="006E1D2F">
          <w:rPr>
            <w:rFonts w:ascii="Times New Roman" w:eastAsia="TimesNewRomanPSMT" w:hAnsi="Times New Roman" w:cs="Times New Roman"/>
            <w:color w:val="000000"/>
            <w:sz w:val="20"/>
            <w:szCs w:val="20"/>
            <w:lang w:val="ru-RU"/>
          </w:rPr>
          <w:t xml:space="preserve"> </w:t>
        </w:r>
      </w:hyperlink>
    </w:p>
    <w:p w14:paraId="4E7BA526" w14:textId="5D34D042" w:rsidR="00415885" w:rsidRPr="006E1D2F" w:rsidRDefault="00AE062C" w:rsidP="004C45F7">
      <w:pPr>
        <w:autoSpaceDE w:val="0"/>
        <w:autoSpaceDN w:val="0"/>
        <w:spacing w:after="0" w:line="240" w:lineRule="auto"/>
        <w:jc w:val="both"/>
        <w:rPr>
          <w:rFonts w:ascii="Times New Roman" w:hAnsi="Times New Roman" w:cs="Times New Roman"/>
          <w:sz w:val="20"/>
          <w:szCs w:val="20"/>
          <w:lang w:val="ru-RU"/>
        </w:rPr>
      </w:pPr>
      <w:r>
        <w:rPr>
          <w:rFonts w:ascii="Times New Roman" w:eastAsia="TimesNewRomanPSMT" w:hAnsi="Times New Roman" w:cs="Times New Roman"/>
          <w:color w:val="000000"/>
          <w:sz w:val="20"/>
          <w:szCs w:val="20"/>
          <w:lang w:val="ru-RU"/>
        </w:rPr>
        <w:lastRenderedPageBreak/>
        <w:t>6</w:t>
      </w:r>
      <w:r w:rsidR="00F71642" w:rsidRPr="006E1D2F">
        <w:rPr>
          <w:rFonts w:ascii="Times New Roman" w:eastAsia="TimesNewRomanPSMT" w:hAnsi="Times New Roman" w:cs="Times New Roman"/>
          <w:color w:val="000000"/>
          <w:sz w:val="20"/>
          <w:szCs w:val="20"/>
          <w:lang w:val="ru-RU"/>
        </w:rPr>
        <w:t>)</w:t>
      </w:r>
      <w:r w:rsidR="00F71642" w:rsidRPr="006E1D2F">
        <w:rPr>
          <w:rFonts w:ascii="Times New Roman" w:eastAsia="ArialMT" w:hAnsi="Times New Roman" w:cs="Times New Roman"/>
          <w:color w:val="000000"/>
          <w:sz w:val="20"/>
          <w:szCs w:val="20"/>
          <w:lang w:val="ru-RU"/>
        </w:rPr>
        <w:t xml:space="preserve"> </w:t>
      </w:r>
      <w:proofErr w:type="spellStart"/>
      <w:r w:rsidR="00F71642" w:rsidRPr="006E1D2F">
        <w:rPr>
          <w:rFonts w:ascii="Times New Roman" w:eastAsia="TimesNewRomanPSMT" w:hAnsi="Times New Roman" w:cs="Times New Roman"/>
          <w:color w:val="000000"/>
          <w:sz w:val="20"/>
          <w:szCs w:val="20"/>
        </w:rPr>
        <w:t>Thingiverse</w:t>
      </w:r>
      <w:proofErr w:type="spellEnd"/>
      <w:r w:rsidR="00F71642" w:rsidRPr="006E1D2F">
        <w:rPr>
          <w:rFonts w:ascii="Times New Roman" w:eastAsia="TimesNewRomanPSMT" w:hAnsi="Times New Roman" w:cs="Times New Roman"/>
          <w:color w:val="000000"/>
          <w:sz w:val="20"/>
          <w:szCs w:val="20"/>
          <w:lang w:val="ru-RU"/>
        </w:rPr>
        <w:t xml:space="preserve">. Детали для держателя камеры. </w:t>
      </w:r>
      <w:r w:rsidR="00994C4F">
        <w:rPr>
          <w:rFonts w:ascii="Times New Roman" w:eastAsia="TimesNewRomanPSMT" w:hAnsi="Times New Roman" w:cs="Times New Roman"/>
          <w:color w:val="000000"/>
          <w:sz w:val="20"/>
          <w:szCs w:val="20"/>
          <w:lang w:val="ru-RU"/>
        </w:rPr>
        <w:t>-</w:t>
      </w:r>
      <w:r w:rsidR="00F71642" w:rsidRPr="006E1D2F">
        <w:rPr>
          <w:rFonts w:ascii="Times New Roman" w:eastAsia="TimesNewRomanPSMT" w:hAnsi="Times New Roman" w:cs="Times New Roman"/>
          <w:color w:val="000000"/>
          <w:sz w:val="20"/>
          <w:szCs w:val="20"/>
        </w:rPr>
        <w:t>URL</w:t>
      </w:r>
      <w:r w:rsidR="00F71642" w:rsidRPr="006E1D2F">
        <w:rPr>
          <w:rFonts w:ascii="Times New Roman" w:eastAsia="TimesNewRomanPSMT" w:hAnsi="Times New Roman" w:cs="Times New Roman"/>
          <w:color w:val="000000"/>
          <w:sz w:val="20"/>
          <w:szCs w:val="20"/>
          <w:lang w:val="ru-RU"/>
        </w:rPr>
        <w:t xml:space="preserve">: </w:t>
      </w:r>
      <w:hyperlink r:id="rId44" w:history="1">
        <w:r w:rsidR="00F71642" w:rsidRPr="006E1D2F">
          <w:rPr>
            <w:rFonts w:ascii="Times New Roman" w:eastAsia="TimesNewRomanPSMT" w:hAnsi="Times New Roman" w:cs="Times New Roman"/>
            <w:color w:val="0462C1"/>
            <w:sz w:val="20"/>
            <w:szCs w:val="20"/>
            <w:u w:val="single"/>
          </w:rPr>
          <w:t>https</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www</w:t>
        </w:r>
        <w:r w:rsidR="00F71642" w:rsidRPr="006E1D2F">
          <w:rPr>
            <w:rFonts w:ascii="Times New Roman" w:eastAsia="TimesNewRomanPSMT" w:hAnsi="Times New Roman" w:cs="Times New Roman"/>
            <w:color w:val="0462C1"/>
            <w:sz w:val="20"/>
            <w:szCs w:val="20"/>
            <w:u w:val="single"/>
            <w:lang w:val="ru-RU"/>
          </w:rPr>
          <w:t>.</w:t>
        </w:r>
        <w:proofErr w:type="spellStart"/>
        <w:r w:rsidR="00F71642" w:rsidRPr="006E1D2F">
          <w:rPr>
            <w:rFonts w:ascii="Times New Roman" w:eastAsia="TimesNewRomanPSMT" w:hAnsi="Times New Roman" w:cs="Times New Roman"/>
            <w:color w:val="0462C1"/>
            <w:sz w:val="20"/>
            <w:szCs w:val="20"/>
            <w:u w:val="single"/>
          </w:rPr>
          <w:t>thingiverse</w:t>
        </w:r>
        <w:proofErr w:type="spellEnd"/>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com</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thing</w:t>
        </w:r>
        <w:r w:rsidR="00F71642" w:rsidRPr="006E1D2F">
          <w:rPr>
            <w:rFonts w:ascii="Times New Roman" w:eastAsia="TimesNewRomanPSMT" w:hAnsi="Times New Roman" w:cs="Times New Roman"/>
            <w:color w:val="0462C1"/>
            <w:sz w:val="20"/>
            <w:szCs w:val="20"/>
            <w:u w:val="single"/>
            <w:lang w:val="ru-RU"/>
          </w:rPr>
          <w:t>:4334547</w:t>
        </w:r>
      </w:hyperlink>
      <w:r w:rsidR="00F71642" w:rsidRPr="006E1D2F">
        <w:rPr>
          <w:rFonts w:ascii="Times New Roman" w:eastAsia="TimesNewRomanPSMT" w:hAnsi="Times New Roman" w:cs="Times New Roman"/>
          <w:color w:val="000000"/>
          <w:sz w:val="20"/>
          <w:szCs w:val="20"/>
          <w:lang w:val="ru-RU"/>
        </w:rPr>
        <w:t xml:space="preserve"> (дата обращения: [28.11.2025]). </w:t>
      </w:r>
    </w:p>
    <w:p w14:paraId="6DD4A75B" w14:textId="1B25B6AB" w:rsidR="00415885" w:rsidRPr="006E1D2F" w:rsidRDefault="00AE062C" w:rsidP="004C45F7">
      <w:pPr>
        <w:autoSpaceDE w:val="0"/>
        <w:autoSpaceDN w:val="0"/>
        <w:spacing w:after="0" w:line="240" w:lineRule="auto"/>
        <w:jc w:val="both"/>
        <w:rPr>
          <w:rFonts w:ascii="Times New Roman" w:hAnsi="Times New Roman" w:cs="Times New Roman"/>
          <w:sz w:val="20"/>
          <w:szCs w:val="20"/>
          <w:lang w:val="ru-RU"/>
        </w:rPr>
      </w:pPr>
      <w:r>
        <w:rPr>
          <w:rFonts w:ascii="Times New Roman" w:eastAsia="TimesNewRomanPSMT" w:hAnsi="Times New Roman" w:cs="Times New Roman"/>
          <w:color w:val="000000"/>
          <w:sz w:val="20"/>
          <w:szCs w:val="20"/>
          <w:lang w:val="ru-RU"/>
        </w:rPr>
        <w:t>7</w:t>
      </w:r>
      <w:r w:rsidR="00F71642" w:rsidRPr="006E1D2F">
        <w:rPr>
          <w:rFonts w:ascii="Times New Roman" w:eastAsia="TimesNewRomanPSMT" w:hAnsi="Times New Roman" w:cs="Times New Roman"/>
          <w:color w:val="000000"/>
          <w:sz w:val="20"/>
          <w:szCs w:val="20"/>
          <w:lang w:val="ru-RU"/>
        </w:rPr>
        <w:t>)</w:t>
      </w:r>
      <w:r w:rsidR="00F71642" w:rsidRPr="006E1D2F">
        <w:rPr>
          <w:rFonts w:ascii="Times New Roman" w:eastAsia="ArialMT" w:hAnsi="Times New Roman" w:cs="Times New Roman"/>
          <w:color w:val="000000"/>
          <w:sz w:val="20"/>
          <w:szCs w:val="20"/>
          <w:lang w:val="ru-RU"/>
        </w:rPr>
        <w:t xml:space="preserve"> </w:t>
      </w:r>
      <w:r w:rsidR="00F71642" w:rsidRPr="006E1D2F">
        <w:rPr>
          <w:rFonts w:ascii="Times New Roman" w:eastAsia="TimesNewRomanPSMT" w:hAnsi="Times New Roman" w:cs="Times New Roman"/>
          <w:color w:val="000000"/>
          <w:sz w:val="20"/>
          <w:szCs w:val="20"/>
        </w:rPr>
        <w:t>Wiki</w:t>
      </w:r>
      <w:r w:rsidR="00F71642" w:rsidRPr="006E1D2F">
        <w:rPr>
          <w:rFonts w:ascii="Times New Roman" w:eastAsia="TimesNewRomanPSMT" w:hAnsi="Times New Roman" w:cs="Times New Roman"/>
          <w:color w:val="000000"/>
          <w:sz w:val="20"/>
          <w:szCs w:val="20"/>
          <w:lang w:val="ru-RU"/>
        </w:rPr>
        <w:t xml:space="preserve"> </w:t>
      </w:r>
      <w:proofErr w:type="spellStart"/>
      <w:r w:rsidR="00F71642" w:rsidRPr="006E1D2F">
        <w:rPr>
          <w:rFonts w:ascii="Times New Roman" w:eastAsia="TimesNewRomanPSMT" w:hAnsi="Times New Roman" w:cs="Times New Roman"/>
          <w:color w:val="000000"/>
          <w:sz w:val="20"/>
          <w:szCs w:val="20"/>
        </w:rPr>
        <w:t>Amperka</w:t>
      </w:r>
      <w:proofErr w:type="spellEnd"/>
      <w:r w:rsidR="00F71642" w:rsidRPr="006E1D2F">
        <w:rPr>
          <w:rFonts w:ascii="Times New Roman" w:eastAsia="TimesNewRomanPSMT" w:hAnsi="Times New Roman" w:cs="Times New Roman"/>
          <w:color w:val="000000"/>
          <w:sz w:val="20"/>
          <w:szCs w:val="20"/>
          <w:lang w:val="ru-RU"/>
        </w:rPr>
        <w:t xml:space="preserve">. Подключение и настройка модуля камеры для </w:t>
      </w:r>
      <w:r w:rsidR="00F71642" w:rsidRPr="006E1D2F">
        <w:rPr>
          <w:rFonts w:ascii="Times New Roman" w:eastAsia="TimesNewRomanPSMT" w:hAnsi="Times New Roman" w:cs="Times New Roman"/>
          <w:color w:val="000000"/>
          <w:sz w:val="20"/>
          <w:szCs w:val="20"/>
        </w:rPr>
        <w:t>Raspberry</w:t>
      </w:r>
      <w:r w:rsidR="00F71642" w:rsidRPr="006E1D2F">
        <w:rPr>
          <w:rFonts w:ascii="Times New Roman" w:eastAsia="TimesNewRomanPSMT" w:hAnsi="Times New Roman" w:cs="Times New Roman"/>
          <w:color w:val="000000"/>
          <w:sz w:val="20"/>
          <w:szCs w:val="20"/>
          <w:lang w:val="ru-RU"/>
        </w:rPr>
        <w:t xml:space="preserve"> </w:t>
      </w:r>
      <w:r w:rsidR="00F71642" w:rsidRPr="006E1D2F">
        <w:rPr>
          <w:rFonts w:ascii="Times New Roman" w:eastAsia="TimesNewRomanPSMT" w:hAnsi="Times New Roman" w:cs="Times New Roman"/>
          <w:color w:val="000000"/>
          <w:sz w:val="20"/>
          <w:szCs w:val="20"/>
        </w:rPr>
        <w:t>Pi</w:t>
      </w:r>
      <w:r w:rsidR="00F71642" w:rsidRPr="006E1D2F">
        <w:rPr>
          <w:rFonts w:ascii="Times New Roman" w:eastAsia="TimesNewRomanPSMT" w:hAnsi="Times New Roman" w:cs="Times New Roman"/>
          <w:color w:val="000000"/>
          <w:sz w:val="20"/>
          <w:szCs w:val="20"/>
          <w:lang w:val="ru-RU"/>
        </w:rPr>
        <w:t xml:space="preserve">. </w:t>
      </w:r>
      <w:r w:rsidR="00994C4F">
        <w:rPr>
          <w:rFonts w:ascii="Times New Roman" w:eastAsia="TimesNewRomanPSMT" w:hAnsi="Times New Roman" w:cs="Times New Roman"/>
          <w:color w:val="000000"/>
          <w:sz w:val="20"/>
          <w:szCs w:val="20"/>
          <w:lang w:val="ru-RU"/>
        </w:rPr>
        <w:t>-</w:t>
      </w:r>
      <w:r w:rsidR="00F71642" w:rsidRPr="006E1D2F">
        <w:rPr>
          <w:rFonts w:ascii="Times New Roman" w:eastAsia="TimesNewRomanPSMT" w:hAnsi="Times New Roman" w:cs="Times New Roman"/>
          <w:color w:val="000000"/>
          <w:sz w:val="20"/>
          <w:szCs w:val="20"/>
        </w:rPr>
        <w:t>URL</w:t>
      </w:r>
      <w:r w:rsidR="00F71642" w:rsidRPr="006E1D2F">
        <w:rPr>
          <w:rFonts w:ascii="Times New Roman" w:eastAsia="TimesNewRomanPSMT" w:hAnsi="Times New Roman" w:cs="Times New Roman"/>
          <w:color w:val="000000"/>
          <w:sz w:val="20"/>
          <w:szCs w:val="20"/>
          <w:lang w:val="ru-RU"/>
        </w:rPr>
        <w:t xml:space="preserve">: </w:t>
      </w:r>
      <w:hyperlink r:id="rId45" w:history="1">
        <w:r w:rsidR="00F71642" w:rsidRPr="006E1D2F">
          <w:rPr>
            <w:rFonts w:ascii="Times New Roman" w:eastAsia="TimesNewRomanPSMT" w:hAnsi="Times New Roman" w:cs="Times New Roman"/>
            <w:color w:val="0462C1"/>
            <w:sz w:val="20"/>
            <w:szCs w:val="20"/>
            <w:u w:val="single"/>
          </w:rPr>
          <w:t>https</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wiki</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amperka</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ru</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articles</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raspberry</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pi</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camera</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guide</w:t>
        </w:r>
      </w:hyperlink>
      <w:r w:rsidR="00F71642" w:rsidRPr="006E1D2F">
        <w:rPr>
          <w:rFonts w:ascii="Times New Roman" w:eastAsia="TimesNewRomanPSMT" w:hAnsi="Times New Roman" w:cs="Times New Roman"/>
          <w:color w:val="000000"/>
          <w:sz w:val="20"/>
          <w:szCs w:val="20"/>
          <w:lang w:val="ru-RU"/>
        </w:rPr>
        <w:t xml:space="preserve"> (дата обращения: [14.01</w:t>
      </w:r>
      <w:hyperlink r:id="rId46" w:history="1">
        <w:r w:rsidR="00F71642" w:rsidRPr="006E1D2F">
          <w:rPr>
            <w:rFonts w:ascii="Times New Roman" w:eastAsia="TimesNewRomanPSMT" w:hAnsi="Times New Roman" w:cs="Times New Roman"/>
            <w:color w:val="000000"/>
            <w:sz w:val="20"/>
            <w:szCs w:val="20"/>
            <w:lang w:val="ru-RU"/>
          </w:rPr>
          <w:t xml:space="preserve">.2025]). </w:t>
        </w:r>
      </w:hyperlink>
      <w:proofErr w:type="spellStart"/>
      <w:r w:rsidR="00F71642" w:rsidRPr="006E1D2F">
        <w:rPr>
          <w:rFonts w:ascii="Times New Roman" w:eastAsia="TimesNewRomanPSMT" w:hAnsi="Times New Roman" w:cs="Times New Roman"/>
          <w:color w:val="000000"/>
          <w:sz w:val="20"/>
          <w:szCs w:val="20"/>
        </w:rPr>
        <w:t>MyRaspberry</w:t>
      </w:r>
      <w:proofErr w:type="spellEnd"/>
      <w:r w:rsidR="00F71642" w:rsidRPr="006E1D2F">
        <w:rPr>
          <w:rFonts w:ascii="Times New Roman" w:eastAsia="TimesNewRomanPSMT" w:hAnsi="Times New Roman" w:cs="Times New Roman"/>
          <w:color w:val="000000"/>
          <w:sz w:val="20"/>
          <w:szCs w:val="20"/>
          <w:lang w:val="ru-RU"/>
        </w:rPr>
        <w:t xml:space="preserve">. </w:t>
      </w:r>
      <w:proofErr w:type="spellStart"/>
      <w:r w:rsidR="00F71642" w:rsidRPr="006E1D2F">
        <w:rPr>
          <w:rFonts w:ascii="Times New Roman" w:eastAsia="TimesNewRomanPSMT" w:hAnsi="Times New Roman" w:cs="Times New Roman"/>
          <w:color w:val="000000"/>
          <w:sz w:val="20"/>
          <w:szCs w:val="20"/>
          <w:lang w:val="ru-RU"/>
        </w:rPr>
        <w:t>Распиновка</w:t>
      </w:r>
      <w:proofErr w:type="spellEnd"/>
      <w:r w:rsidR="00F71642" w:rsidRPr="006E1D2F">
        <w:rPr>
          <w:rFonts w:ascii="Times New Roman" w:eastAsia="TimesNewRomanPSMT" w:hAnsi="Times New Roman" w:cs="Times New Roman"/>
          <w:color w:val="000000"/>
          <w:sz w:val="20"/>
          <w:szCs w:val="20"/>
          <w:lang w:val="ru-RU"/>
        </w:rPr>
        <w:t xml:space="preserve"> </w:t>
      </w:r>
      <w:r w:rsidR="00F71642" w:rsidRPr="006E1D2F">
        <w:rPr>
          <w:rFonts w:ascii="Times New Roman" w:eastAsia="TimesNewRomanPSMT" w:hAnsi="Times New Roman" w:cs="Times New Roman"/>
          <w:color w:val="000000"/>
          <w:sz w:val="20"/>
          <w:szCs w:val="20"/>
        </w:rPr>
        <w:t>GPIO</w:t>
      </w:r>
      <w:r w:rsidR="00F71642" w:rsidRPr="006E1D2F">
        <w:rPr>
          <w:rFonts w:ascii="Times New Roman" w:eastAsia="TimesNewRomanPSMT" w:hAnsi="Times New Roman" w:cs="Times New Roman"/>
          <w:color w:val="000000"/>
          <w:sz w:val="20"/>
          <w:szCs w:val="20"/>
          <w:lang w:val="ru-RU"/>
        </w:rPr>
        <w:t xml:space="preserve"> </w:t>
      </w:r>
      <w:r w:rsidR="00F71642" w:rsidRPr="006E1D2F">
        <w:rPr>
          <w:rFonts w:ascii="Times New Roman" w:eastAsia="TimesNewRomanPSMT" w:hAnsi="Times New Roman" w:cs="Times New Roman"/>
          <w:color w:val="000000"/>
          <w:sz w:val="20"/>
          <w:szCs w:val="20"/>
        </w:rPr>
        <w:t>Raspberry</w:t>
      </w:r>
      <w:r w:rsidR="00F71642" w:rsidRPr="006E1D2F">
        <w:rPr>
          <w:rFonts w:ascii="Times New Roman" w:eastAsia="TimesNewRomanPSMT" w:hAnsi="Times New Roman" w:cs="Times New Roman"/>
          <w:color w:val="000000"/>
          <w:sz w:val="20"/>
          <w:szCs w:val="20"/>
          <w:lang w:val="ru-RU"/>
        </w:rPr>
        <w:t xml:space="preserve"> </w:t>
      </w:r>
      <w:r w:rsidR="00F71642" w:rsidRPr="006E1D2F">
        <w:rPr>
          <w:rFonts w:ascii="Times New Roman" w:eastAsia="TimesNewRomanPSMT" w:hAnsi="Times New Roman" w:cs="Times New Roman"/>
          <w:color w:val="000000"/>
          <w:sz w:val="20"/>
          <w:szCs w:val="20"/>
        </w:rPr>
        <w:t>Pi</w:t>
      </w:r>
      <w:r w:rsidR="00F71642" w:rsidRPr="006E1D2F">
        <w:rPr>
          <w:rFonts w:ascii="Times New Roman" w:eastAsia="TimesNewRomanPSMT" w:hAnsi="Times New Roman" w:cs="Times New Roman"/>
          <w:color w:val="000000"/>
          <w:sz w:val="20"/>
          <w:szCs w:val="20"/>
          <w:lang w:val="ru-RU"/>
        </w:rPr>
        <w:t xml:space="preserve">. </w:t>
      </w:r>
      <w:r w:rsidR="00F71642" w:rsidRPr="006E1D2F">
        <w:rPr>
          <w:rFonts w:ascii="Times New Roman" w:eastAsia="TimesNewRomanPSMT" w:hAnsi="Times New Roman" w:cs="Times New Roman"/>
          <w:color w:val="000000"/>
          <w:sz w:val="20"/>
          <w:szCs w:val="20"/>
        </w:rPr>
        <w:t>URL</w:t>
      </w:r>
      <w:r w:rsidR="00F71642" w:rsidRPr="00994C4F">
        <w:rPr>
          <w:rFonts w:ascii="Times New Roman" w:eastAsia="TimesNewRomanPSMT" w:hAnsi="Times New Roman" w:cs="Times New Roman"/>
          <w:color w:val="000000"/>
          <w:sz w:val="20"/>
          <w:szCs w:val="20"/>
          <w:lang w:val="ru-RU"/>
        </w:rPr>
        <w:t xml:space="preserve">: </w:t>
      </w:r>
      <w:hyperlink r:id="rId47" w:history="1">
        <w:r w:rsidR="00F71642" w:rsidRPr="006E1D2F">
          <w:rPr>
            <w:rFonts w:ascii="Times New Roman" w:eastAsia="TimesNewRomanPSMT" w:hAnsi="Times New Roman" w:cs="Times New Roman"/>
            <w:color w:val="0462C1"/>
            <w:sz w:val="20"/>
            <w:szCs w:val="20"/>
            <w:u w:val="single"/>
          </w:rPr>
          <w:t>https</w:t>
        </w:r>
        <w:r w:rsidR="00F71642" w:rsidRPr="00994C4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myraspberry</w:t>
        </w:r>
        <w:r w:rsidR="00F71642" w:rsidRPr="00994C4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ru</w:t>
        </w:r>
        <w:r w:rsidR="00F71642" w:rsidRPr="00994C4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raspinovka</w:t>
        </w:r>
        <w:r w:rsidR="00F71642" w:rsidRPr="00994C4F">
          <w:rPr>
            <w:rFonts w:ascii="Times New Roman" w:eastAsia="TimesNewRomanPSMT" w:hAnsi="Times New Roman" w:cs="Times New Roman"/>
            <w:color w:val="0462C1"/>
            <w:sz w:val="20"/>
            <w:szCs w:val="20"/>
            <w:u w:val="single"/>
            <w:lang w:val="ru-RU"/>
          </w:rPr>
          <w:t>-</w:t>
        </w:r>
      </w:hyperlink>
      <w:hyperlink r:id="rId48" w:history="1">
        <w:r w:rsidR="00F71642" w:rsidRPr="006E1D2F">
          <w:rPr>
            <w:rFonts w:ascii="Times New Roman" w:eastAsia="TimesNewRomanPSMT" w:hAnsi="Times New Roman" w:cs="Times New Roman"/>
            <w:color w:val="0462C1"/>
            <w:sz w:val="20"/>
            <w:szCs w:val="20"/>
            <w:u w:val="single"/>
          </w:rPr>
          <w:t>raspberry</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pi</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html</w:t>
        </w:r>
      </w:hyperlink>
      <w:r w:rsidR="00F71642" w:rsidRPr="006E1D2F">
        <w:rPr>
          <w:rFonts w:ascii="Times New Roman" w:eastAsia="TimesNewRomanPSMT" w:hAnsi="Times New Roman" w:cs="Times New Roman"/>
          <w:color w:val="000000"/>
          <w:sz w:val="20"/>
          <w:szCs w:val="20"/>
          <w:lang w:val="ru-RU"/>
        </w:rPr>
        <w:t xml:space="preserve"> (дата обращения: [03.01.2025]). </w:t>
      </w:r>
    </w:p>
    <w:p w14:paraId="38D9D8E3" w14:textId="4D39FE1D" w:rsidR="00415885" w:rsidRPr="006E1D2F" w:rsidRDefault="00244DFF" w:rsidP="004C45F7">
      <w:pPr>
        <w:autoSpaceDE w:val="0"/>
        <w:autoSpaceDN w:val="0"/>
        <w:spacing w:after="0" w:line="240" w:lineRule="auto"/>
        <w:jc w:val="both"/>
        <w:rPr>
          <w:rFonts w:ascii="Times New Roman" w:hAnsi="Times New Roman" w:cs="Times New Roman"/>
          <w:sz w:val="20"/>
          <w:szCs w:val="20"/>
          <w:lang w:val="ru-RU"/>
        </w:rPr>
      </w:pPr>
      <w:hyperlink r:id="rId49" w:history="1">
        <w:r w:rsidR="00AE062C">
          <w:rPr>
            <w:rFonts w:ascii="Times New Roman" w:eastAsia="TimesNewRomanPSMT" w:hAnsi="Times New Roman" w:cs="Times New Roman"/>
            <w:color w:val="000000"/>
            <w:sz w:val="20"/>
            <w:szCs w:val="20"/>
            <w:lang w:val="ru-RU"/>
          </w:rPr>
          <w:t>9</w:t>
        </w:r>
        <w:r w:rsidR="00F71642" w:rsidRPr="006E1D2F">
          <w:rPr>
            <w:rFonts w:ascii="Times New Roman" w:eastAsia="TimesNewRomanPSMT" w:hAnsi="Times New Roman" w:cs="Times New Roman"/>
            <w:color w:val="000000"/>
            <w:sz w:val="20"/>
            <w:szCs w:val="20"/>
            <w:lang w:val="ru-RU"/>
          </w:rPr>
          <w:t>)</w:t>
        </w:r>
      </w:hyperlink>
      <w:r w:rsidR="00F71642" w:rsidRPr="006E1D2F">
        <w:rPr>
          <w:rFonts w:ascii="Times New Roman" w:eastAsia="ArialMT" w:hAnsi="Times New Roman" w:cs="Times New Roman"/>
          <w:color w:val="000000"/>
          <w:sz w:val="20"/>
          <w:szCs w:val="20"/>
          <w:lang w:val="ru-RU"/>
        </w:rPr>
        <w:t xml:space="preserve"> </w:t>
      </w:r>
      <w:r w:rsidR="00F71642" w:rsidRPr="006E1D2F">
        <w:rPr>
          <w:rFonts w:ascii="Times New Roman" w:eastAsia="TimesNewRomanPSMT" w:hAnsi="Times New Roman" w:cs="Times New Roman"/>
          <w:color w:val="000000"/>
          <w:sz w:val="20"/>
          <w:szCs w:val="20"/>
        </w:rPr>
        <w:t>Ph</w:t>
      </w:r>
      <w:r w:rsidR="00F71642" w:rsidRPr="006E1D2F">
        <w:rPr>
          <w:rFonts w:ascii="Times New Roman" w:eastAsia="TimesNewRomanPSMT" w:hAnsi="Times New Roman" w:cs="Times New Roman"/>
          <w:color w:val="000000"/>
          <w:sz w:val="20"/>
          <w:szCs w:val="20"/>
          <w:lang w:val="ru-RU"/>
        </w:rPr>
        <w:t>0</w:t>
      </w:r>
      <w:proofErr w:type="spellStart"/>
      <w:r w:rsidR="00F71642" w:rsidRPr="006E1D2F">
        <w:rPr>
          <w:rFonts w:ascii="Times New Roman" w:eastAsia="TimesNewRomanPSMT" w:hAnsi="Times New Roman" w:cs="Times New Roman"/>
          <w:color w:val="000000"/>
          <w:sz w:val="20"/>
          <w:szCs w:val="20"/>
        </w:rPr>
        <w:t>en</w:t>
      </w:r>
      <w:proofErr w:type="spellEnd"/>
      <w:r w:rsidR="00F71642" w:rsidRPr="006E1D2F">
        <w:rPr>
          <w:rFonts w:ascii="Times New Roman" w:eastAsia="TimesNewRomanPSMT" w:hAnsi="Times New Roman" w:cs="Times New Roman"/>
          <w:color w:val="000000"/>
          <w:sz w:val="20"/>
          <w:szCs w:val="20"/>
          <w:lang w:val="ru-RU"/>
        </w:rPr>
        <w:t>1</w:t>
      </w:r>
      <w:r w:rsidR="00F71642" w:rsidRPr="006E1D2F">
        <w:rPr>
          <w:rFonts w:ascii="Times New Roman" w:eastAsia="TimesNewRomanPSMT" w:hAnsi="Times New Roman" w:cs="Times New Roman"/>
          <w:color w:val="000000"/>
          <w:sz w:val="20"/>
          <w:szCs w:val="20"/>
        </w:rPr>
        <w:t>x</w:t>
      </w:r>
      <w:r w:rsidR="00F71642" w:rsidRPr="006E1D2F">
        <w:rPr>
          <w:rFonts w:ascii="Times New Roman" w:eastAsia="TimesNewRomanPSMT" w:hAnsi="Times New Roman" w:cs="Times New Roman"/>
          <w:color w:val="000000"/>
          <w:sz w:val="20"/>
          <w:szCs w:val="20"/>
          <w:lang w:val="ru-RU"/>
        </w:rPr>
        <w:t xml:space="preserve">. Схемы для присоединения кнопки и индикаторов к компьютеру. </w:t>
      </w:r>
      <w:r w:rsidR="00994C4F">
        <w:rPr>
          <w:rFonts w:ascii="Times New Roman" w:eastAsia="TimesNewRomanPSMT" w:hAnsi="Times New Roman" w:cs="Times New Roman"/>
          <w:color w:val="000000"/>
          <w:sz w:val="20"/>
          <w:szCs w:val="20"/>
          <w:lang w:val="ru-RU"/>
        </w:rPr>
        <w:t>-</w:t>
      </w:r>
      <w:r w:rsidR="00F71642" w:rsidRPr="006E1D2F">
        <w:rPr>
          <w:rFonts w:ascii="Times New Roman" w:eastAsia="TimesNewRomanPSMT" w:hAnsi="Times New Roman" w:cs="Times New Roman"/>
          <w:color w:val="000000"/>
          <w:sz w:val="20"/>
          <w:szCs w:val="20"/>
        </w:rPr>
        <w:t>URL</w:t>
      </w:r>
      <w:r w:rsidR="00F71642" w:rsidRPr="006E1D2F">
        <w:rPr>
          <w:rFonts w:ascii="Times New Roman" w:eastAsia="TimesNewRomanPSMT" w:hAnsi="Times New Roman" w:cs="Times New Roman"/>
          <w:color w:val="000000"/>
          <w:sz w:val="20"/>
          <w:szCs w:val="20"/>
          <w:lang w:val="ru-RU"/>
        </w:rPr>
        <w:t xml:space="preserve">: </w:t>
      </w:r>
      <w:hyperlink r:id="rId50" w:anchor="led-and-switch-right-and-wrong-connections" w:history="1">
        <w:r w:rsidR="00F71642" w:rsidRPr="006E1D2F">
          <w:rPr>
            <w:rFonts w:ascii="Times New Roman" w:eastAsia="TimesNewRomanPSMT" w:hAnsi="Times New Roman" w:cs="Times New Roman"/>
            <w:color w:val="0462C1"/>
            <w:sz w:val="20"/>
            <w:szCs w:val="20"/>
            <w:u w:val="single"/>
          </w:rPr>
          <w:t>https</w:t>
        </w:r>
        <w:r w:rsidR="00F71642" w:rsidRPr="006E1D2F">
          <w:rPr>
            <w:rFonts w:ascii="Times New Roman" w:eastAsia="TimesNewRomanPSMT" w:hAnsi="Times New Roman" w:cs="Times New Roman"/>
            <w:color w:val="0462C1"/>
            <w:sz w:val="20"/>
            <w:szCs w:val="20"/>
            <w:u w:val="single"/>
            <w:lang w:val="ru-RU"/>
          </w:rPr>
          <w:t>://</w:t>
        </w:r>
        <w:proofErr w:type="spellStart"/>
        <w:r w:rsidR="00F71642" w:rsidRPr="006E1D2F">
          <w:rPr>
            <w:rFonts w:ascii="Times New Roman" w:eastAsia="TimesNewRomanPSMT" w:hAnsi="Times New Roman" w:cs="Times New Roman"/>
            <w:color w:val="0462C1"/>
            <w:sz w:val="20"/>
            <w:szCs w:val="20"/>
            <w:u w:val="single"/>
          </w:rPr>
          <w:t>ph</w:t>
        </w:r>
        <w:proofErr w:type="spellEnd"/>
        <w:r w:rsidR="00F71642" w:rsidRPr="006E1D2F">
          <w:rPr>
            <w:rFonts w:ascii="Times New Roman" w:eastAsia="TimesNewRomanPSMT" w:hAnsi="Times New Roman" w:cs="Times New Roman"/>
            <w:color w:val="0462C1"/>
            <w:sz w:val="20"/>
            <w:szCs w:val="20"/>
            <w:u w:val="single"/>
            <w:lang w:val="ru-RU"/>
          </w:rPr>
          <w:t>0</w:t>
        </w:r>
        <w:proofErr w:type="spellStart"/>
        <w:r w:rsidR="00F71642" w:rsidRPr="006E1D2F">
          <w:rPr>
            <w:rFonts w:ascii="Times New Roman" w:eastAsia="TimesNewRomanPSMT" w:hAnsi="Times New Roman" w:cs="Times New Roman"/>
            <w:color w:val="0462C1"/>
            <w:sz w:val="20"/>
            <w:szCs w:val="20"/>
            <w:u w:val="single"/>
          </w:rPr>
          <w:t>en</w:t>
        </w:r>
        <w:proofErr w:type="spellEnd"/>
        <w:r w:rsidR="00F71642" w:rsidRPr="006E1D2F">
          <w:rPr>
            <w:rFonts w:ascii="Times New Roman" w:eastAsia="TimesNewRomanPSMT" w:hAnsi="Times New Roman" w:cs="Times New Roman"/>
            <w:color w:val="0462C1"/>
            <w:sz w:val="20"/>
            <w:szCs w:val="20"/>
            <w:u w:val="single"/>
            <w:lang w:val="ru-RU"/>
          </w:rPr>
          <w:t>1</w:t>
        </w:r>
        <w:r w:rsidR="00F71642" w:rsidRPr="006E1D2F">
          <w:rPr>
            <w:rFonts w:ascii="Times New Roman" w:eastAsia="TimesNewRomanPSMT" w:hAnsi="Times New Roman" w:cs="Times New Roman"/>
            <w:color w:val="0462C1"/>
            <w:sz w:val="20"/>
            <w:szCs w:val="20"/>
            <w:u w:val="single"/>
          </w:rPr>
          <w:t>x</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net</w:t>
        </w:r>
        <w:r w:rsidR="00F71642" w:rsidRPr="006E1D2F">
          <w:rPr>
            <w:rFonts w:ascii="Times New Roman" w:eastAsia="TimesNewRomanPSMT" w:hAnsi="Times New Roman" w:cs="Times New Roman"/>
            <w:color w:val="0462C1"/>
            <w:sz w:val="20"/>
            <w:szCs w:val="20"/>
            <w:u w:val="single"/>
            <w:lang w:val="ru-RU"/>
          </w:rPr>
          <w:t>/86-</w:t>
        </w:r>
        <w:r w:rsidR="00F71642" w:rsidRPr="006E1D2F">
          <w:rPr>
            <w:rFonts w:ascii="Times New Roman" w:eastAsia="TimesNewRomanPSMT" w:hAnsi="Times New Roman" w:cs="Times New Roman"/>
            <w:color w:val="0462C1"/>
            <w:sz w:val="20"/>
            <w:szCs w:val="20"/>
            <w:u w:val="single"/>
          </w:rPr>
          <w:t>raspberry</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pi</w:t>
        </w:r>
        <w:r w:rsidR="00F71642" w:rsidRPr="006E1D2F">
          <w:rPr>
            <w:rFonts w:ascii="Times New Roman" w:eastAsia="TimesNewRomanPSMT" w:hAnsi="Times New Roman" w:cs="Times New Roman"/>
            <w:color w:val="0462C1"/>
            <w:sz w:val="20"/>
            <w:szCs w:val="20"/>
            <w:u w:val="single"/>
            <w:lang w:val="ru-RU"/>
          </w:rPr>
          <w:t>-</w:t>
        </w:r>
        <w:proofErr w:type="spellStart"/>
        <w:r w:rsidR="00F71642" w:rsidRPr="006E1D2F">
          <w:rPr>
            <w:rFonts w:ascii="Times New Roman" w:eastAsia="TimesNewRomanPSMT" w:hAnsi="Times New Roman" w:cs="Times New Roman"/>
            <w:color w:val="0462C1"/>
            <w:sz w:val="20"/>
            <w:szCs w:val="20"/>
            <w:u w:val="single"/>
          </w:rPr>
          <w:t>znakomstvo</w:t>
        </w:r>
        <w:proofErr w:type="spellEnd"/>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s</w:t>
        </w:r>
        <w:r w:rsidR="00F71642" w:rsidRPr="006E1D2F">
          <w:rPr>
            <w:rFonts w:ascii="Times New Roman" w:eastAsia="TimesNewRomanPSMT" w:hAnsi="Times New Roman" w:cs="Times New Roman"/>
            <w:color w:val="0462C1"/>
            <w:sz w:val="20"/>
            <w:szCs w:val="20"/>
            <w:u w:val="single"/>
            <w:lang w:val="ru-RU"/>
          </w:rPr>
          <w:t>-</w:t>
        </w:r>
        <w:proofErr w:type="spellStart"/>
        <w:r w:rsidR="00F71642" w:rsidRPr="006E1D2F">
          <w:rPr>
            <w:rFonts w:ascii="Times New Roman" w:eastAsia="TimesNewRomanPSMT" w:hAnsi="Times New Roman" w:cs="Times New Roman"/>
            <w:color w:val="0462C1"/>
            <w:sz w:val="20"/>
            <w:szCs w:val="20"/>
            <w:u w:val="single"/>
          </w:rPr>
          <w:t>gpio</w:t>
        </w:r>
        <w:proofErr w:type="spellEnd"/>
        <w:r w:rsidR="00F71642" w:rsidRPr="006E1D2F">
          <w:rPr>
            <w:rFonts w:ascii="Times New Roman" w:eastAsia="TimesNewRomanPSMT" w:hAnsi="Times New Roman" w:cs="Times New Roman"/>
            <w:color w:val="0462C1"/>
            <w:sz w:val="20"/>
            <w:szCs w:val="20"/>
            <w:u w:val="single"/>
            <w:lang w:val="ru-RU"/>
          </w:rPr>
          <w:t>-</w:t>
        </w:r>
        <w:proofErr w:type="spellStart"/>
        <w:r w:rsidR="00F71642" w:rsidRPr="006E1D2F">
          <w:rPr>
            <w:rFonts w:ascii="Times New Roman" w:eastAsia="TimesNewRomanPSMT" w:hAnsi="Times New Roman" w:cs="Times New Roman"/>
            <w:color w:val="0462C1"/>
            <w:sz w:val="20"/>
            <w:szCs w:val="20"/>
            <w:u w:val="single"/>
          </w:rPr>
          <w:t>perekluchatel</w:t>
        </w:r>
        <w:proofErr w:type="spellEnd"/>
        <w:r w:rsidR="00F71642" w:rsidRPr="006E1D2F">
          <w:rPr>
            <w:rFonts w:ascii="Times New Roman" w:eastAsia="TimesNewRomanPSMT" w:hAnsi="Times New Roman" w:cs="Times New Roman"/>
            <w:color w:val="0462C1"/>
            <w:sz w:val="20"/>
            <w:szCs w:val="20"/>
            <w:u w:val="single"/>
            <w:lang w:val="ru-RU"/>
          </w:rPr>
          <w:t>-</w:t>
        </w:r>
        <w:proofErr w:type="spellStart"/>
        <w:r w:rsidR="00F71642" w:rsidRPr="006E1D2F">
          <w:rPr>
            <w:rFonts w:ascii="Times New Roman" w:eastAsia="TimesNewRomanPSMT" w:hAnsi="Times New Roman" w:cs="Times New Roman"/>
            <w:color w:val="0462C1"/>
            <w:sz w:val="20"/>
            <w:szCs w:val="20"/>
            <w:u w:val="single"/>
          </w:rPr>
          <w:t>i</w:t>
        </w:r>
        <w:proofErr w:type="spellEnd"/>
        <w:r w:rsidR="00F71642" w:rsidRPr="006E1D2F">
          <w:rPr>
            <w:rFonts w:ascii="Times New Roman" w:eastAsia="TimesNewRomanPSMT" w:hAnsi="Times New Roman" w:cs="Times New Roman"/>
            <w:color w:val="0462C1"/>
            <w:sz w:val="20"/>
            <w:szCs w:val="20"/>
            <w:u w:val="single"/>
            <w:lang w:val="ru-RU"/>
          </w:rPr>
          <w:t>-</w:t>
        </w:r>
      </w:hyperlink>
      <w:hyperlink r:id="rId51" w:anchor="led-and-switch-right-and-wrong-connections" w:history="1">
        <w:proofErr w:type="spellStart"/>
        <w:r w:rsidR="00F71642" w:rsidRPr="006E1D2F">
          <w:rPr>
            <w:rFonts w:ascii="Times New Roman" w:eastAsia="TimesNewRomanPSMT" w:hAnsi="Times New Roman" w:cs="Times New Roman"/>
            <w:color w:val="0462C1"/>
            <w:sz w:val="20"/>
            <w:szCs w:val="20"/>
            <w:u w:val="single"/>
          </w:rPr>
          <w:t>sveto</w:t>
        </w:r>
      </w:hyperlink>
      <w:hyperlink r:id="rId52" w:anchor="led-and-switch-right-and-wrong-connections" w:history="1">
        <w:r w:rsidR="00F71642" w:rsidRPr="006E1D2F">
          <w:rPr>
            <w:rFonts w:ascii="Times New Roman" w:eastAsia="TimesNewRomanPSMT" w:hAnsi="Times New Roman" w:cs="Times New Roman"/>
            <w:color w:val="0462C1"/>
            <w:sz w:val="20"/>
            <w:szCs w:val="20"/>
            <w:u w:val="single"/>
          </w:rPr>
          <w:t>diod</w:t>
        </w:r>
        <w:proofErr w:type="spellEnd"/>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html</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led</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and</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switch</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right</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and</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wrong</w:t>
        </w:r>
        <w:r w:rsidR="00F71642" w:rsidRPr="006E1D2F">
          <w:rPr>
            <w:rFonts w:ascii="Times New Roman" w:eastAsia="TimesNewRomanPSMT" w:hAnsi="Times New Roman" w:cs="Times New Roman"/>
            <w:color w:val="0462C1"/>
            <w:sz w:val="20"/>
            <w:szCs w:val="20"/>
            <w:u w:val="single"/>
            <w:lang w:val="ru-RU"/>
          </w:rPr>
          <w:t>-</w:t>
        </w:r>
        <w:r w:rsidR="00F71642" w:rsidRPr="006E1D2F">
          <w:rPr>
            <w:rFonts w:ascii="Times New Roman" w:eastAsia="TimesNewRomanPSMT" w:hAnsi="Times New Roman" w:cs="Times New Roman"/>
            <w:color w:val="0462C1"/>
            <w:sz w:val="20"/>
            <w:szCs w:val="20"/>
            <w:u w:val="single"/>
          </w:rPr>
          <w:t>connections</w:t>
        </w:r>
      </w:hyperlink>
      <w:r w:rsidR="00F71642" w:rsidRPr="006E1D2F">
        <w:rPr>
          <w:rFonts w:ascii="Times New Roman" w:eastAsia="TimesNewRomanPSMT" w:hAnsi="Times New Roman" w:cs="Times New Roman"/>
          <w:color w:val="000000"/>
          <w:sz w:val="20"/>
          <w:szCs w:val="20"/>
          <w:lang w:val="ru-RU"/>
        </w:rPr>
        <w:t xml:space="preserve"> (дата обращения: </w:t>
      </w:r>
      <w:hyperlink r:id="rId53" w:anchor="led-and-switch-right-and-wrong-connections" w:history="1">
        <w:r w:rsidR="00F71642" w:rsidRPr="006E1D2F">
          <w:rPr>
            <w:rFonts w:ascii="Times New Roman" w:eastAsia="TimesNewRomanPSMT" w:hAnsi="Times New Roman" w:cs="Times New Roman"/>
            <w:color w:val="000000"/>
            <w:sz w:val="20"/>
            <w:szCs w:val="20"/>
            <w:lang w:val="ru-RU"/>
          </w:rPr>
          <w:t xml:space="preserve">[28.01.2025]) </w:t>
        </w:r>
      </w:hyperlink>
    </w:p>
    <w:p w14:paraId="0C1D87F9" w14:textId="71F496A2" w:rsidR="00415885" w:rsidRPr="006E1D2F" w:rsidRDefault="00F71642" w:rsidP="004C45F7">
      <w:pPr>
        <w:autoSpaceDE w:val="0"/>
        <w:autoSpaceDN w:val="0"/>
        <w:spacing w:after="0" w:line="240" w:lineRule="auto"/>
        <w:jc w:val="both"/>
        <w:rPr>
          <w:rFonts w:ascii="Times New Roman" w:eastAsia="SegoeUI" w:hAnsi="Times New Roman" w:cs="Times New Roman"/>
          <w:color w:val="000000"/>
          <w:sz w:val="20"/>
          <w:szCs w:val="20"/>
          <w:lang w:val="ru-RU"/>
        </w:rPr>
      </w:pPr>
      <w:r w:rsidRPr="006E1D2F">
        <w:rPr>
          <w:rFonts w:ascii="Times New Roman" w:eastAsia="SegoeUI" w:hAnsi="Times New Roman" w:cs="Times New Roman"/>
          <w:color w:val="000000"/>
          <w:sz w:val="20"/>
          <w:szCs w:val="20"/>
          <w:lang w:val="ru-RU"/>
        </w:rPr>
        <w:t>1</w:t>
      </w:r>
      <w:r w:rsidR="00AE062C">
        <w:rPr>
          <w:rFonts w:ascii="Times New Roman" w:eastAsia="SegoeUI" w:hAnsi="Times New Roman" w:cs="Times New Roman"/>
          <w:color w:val="000000"/>
          <w:sz w:val="20"/>
          <w:szCs w:val="20"/>
          <w:lang w:val="ru-RU"/>
        </w:rPr>
        <w:t>0</w:t>
      </w:r>
      <w:r w:rsidRPr="006E1D2F">
        <w:rPr>
          <w:rFonts w:ascii="Times New Roman" w:eastAsia="SegoeUI" w:hAnsi="Times New Roman" w:cs="Times New Roman"/>
          <w:color w:val="000000"/>
          <w:sz w:val="20"/>
          <w:szCs w:val="20"/>
          <w:lang w:val="ru-RU"/>
        </w:rPr>
        <w:t>)</w:t>
      </w:r>
      <w:r w:rsidRPr="006E1D2F">
        <w:rPr>
          <w:rFonts w:ascii="Times New Roman" w:eastAsia="ArialMT" w:hAnsi="Times New Roman" w:cs="Times New Roman"/>
          <w:color w:val="000000"/>
          <w:sz w:val="20"/>
          <w:szCs w:val="20"/>
          <w:lang w:val="ru-RU"/>
        </w:rPr>
        <w:t xml:space="preserve"> </w:t>
      </w:r>
      <w:proofErr w:type="spellStart"/>
      <w:r w:rsidRPr="006E1D2F">
        <w:rPr>
          <w:rFonts w:ascii="Times New Roman" w:eastAsia="TimesNewRomanPSMT" w:hAnsi="Times New Roman" w:cs="Times New Roman"/>
          <w:color w:val="000000"/>
          <w:sz w:val="20"/>
          <w:szCs w:val="20"/>
        </w:rPr>
        <w:t>ElectroDoc</w:t>
      </w:r>
      <w:proofErr w:type="spellEnd"/>
      <w:r w:rsidRPr="006E1D2F">
        <w:rPr>
          <w:rFonts w:ascii="Times New Roman" w:eastAsia="TimesNewRomanPSMT" w:hAnsi="Times New Roman" w:cs="Times New Roman"/>
          <w:color w:val="000000"/>
          <w:sz w:val="20"/>
          <w:szCs w:val="20"/>
          <w:lang w:val="ru-RU"/>
        </w:rPr>
        <w:t xml:space="preserve"> </w:t>
      </w:r>
      <w:r w:rsidRPr="006E1D2F">
        <w:rPr>
          <w:rFonts w:ascii="Times New Roman" w:eastAsia="TimesNewRomanPSMT" w:hAnsi="Times New Roman" w:cs="Times New Roman"/>
          <w:color w:val="000000"/>
          <w:sz w:val="20"/>
          <w:szCs w:val="20"/>
        </w:rPr>
        <w:t>Pro</w:t>
      </w:r>
      <w:r w:rsidRPr="006E1D2F">
        <w:rPr>
          <w:rFonts w:ascii="Times New Roman" w:eastAsia="TimesNewRomanPSMT" w:hAnsi="Times New Roman" w:cs="Times New Roman"/>
          <w:color w:val="000000"/>
          <w:sz w:val="20"/>
          <w:szCs w:val="20"/>
          <w:lang w:val="ru-RU"/>
        </w:rPr>
        <w:t xml:space="preserve">. Справочник для разработчика электроники. </w:t>
      </w:r>
      <w:r w:rsidR="00994C4F">
        <w:rPr>
          <w:rFonts w:ascii="Times New Roman" w:eastAsia="TimesNewRomanPSMT" w:hAnsi="Times New Roman" w:cs="Times New Roman"/>
          <w:color w:val="000000"/>
          <w:sz w:val="20"/>
          <w:szCs w:val="20"/>
          <w:lang w:val="ru-RU"/>
        </w:rPr>
        <w:t>-</w:t>
      </w:r>
      <w:r w:rsidRPr="006E1D2F">
        <w:rPr>
          <w:rFonts w:ascii="Times New Roman" w:eastAsia="TimesNewRomanPSMT" w:hAnsi="Times New Roman" w:cs="Times New Roman"/>
          <w:color w:val="000000"/>
          <w:sz w:val="20"/>
          <w:szCs w:val="20"/>
        </w:rPr>
        <w:t>URL</w:t>
      </w:r>
      <w:r w:rsidRPr="006E1D2F">
        <w:rPr>
          <w:rFonts w:ascii="Times New Roman" w:eastAsia="TimesNewRomanPSMT" w:hAnsi="Times New Roman" w:cs="Times New Roman"/>
          <w:color w:val="000000"/>
          <w:sz w:val="20"/>
          <w:szCs w:val="20"/>
          <w:lang w:val="ru-RU"/>
        </w:rPr>
        <w:t xml:space="preserve">: </w:t>
      </w:r>
      <w:hyperlink r:id="rId54" w:history="1">
        <w:r w:rsidRPr="006E1D2F">
          <w:rPr>
            <w:rFonts w:ascii="Times New Roman" w:eastAsia="TimesNewRomanPSMT" w:hAnsi="Times New Roman" w:cs="Times New Roman"/>
            <w:color w:val="0462C1"/>
            <w:sz w:val="20"/>
            <w:szCs w:val="20"/>
            <w:u w:val="single"/>
          </w:rPr>
          <w:t>https</w:t>
        </w:r>
        <w:r w:rsidRPr="006E1D2F">
          <w:rPr>
            <w:rFonts w:ascii="Times New Roman" w:eastAsia="TimesNewRomanPSMT" w:hAnsi="Times New Roman" w:cs="Times New Roman"/>
            <w:color w:val="0462C1"/>
            <w:sz w:val="20"/>
            <w:szCs w:val="20"/>
            <w:u w:val="single"/>
            <w:lang w:val="ru-RU"/>
          </w:rPr>
          <w:t>://</w:t>
        </w:r>
        <w:r w:rsidRPr="006E1D2F">
          <w:rPr>
            <w:rFonts w:ascii="Times New Roman" w:eastAsia="TimesNewRomanPSMT" w:hAnsi="Times New Roman" w:cs="Times New Roman"/>
            <w:color w:val="0462C1"/>
            <w:sz w:val="20"/>
            <w:szCs w:val="20"/>
            <w:u w:val="single"/>
          </w:rPr>
          <w:t>apps</w:t>
        </w:r>
        <w:r w:rsidRPr="006E1D2F">
          <w:rPr>
            <w:rFonts w:ascii="Times New Roman" w:eastAsia="TimesNewRomanPSMT" w:hAnsi="Times New Roman" w:cs="Times New Roman"/>
            <w:color w:val="0462C1"/>
            <w:sz w:val="20"/>
            <w:szCs w:val="20"/>
            <w:u w:val="single"/>
            <w:lang w:val="ru-RU"/>
          </w:rPr>
          <w:t>.</w:t>
        </w:r>
        <w:r w:rsidRPr="006E1D2F">
          <w:rPr>
            <w:rFonts w:ascii="Times New Roman" w:eastAsia="TimesNewRomanPSMT" w:hAnsi="Times New Roman" w:cs="Times New Roman"/>
            <w:color w:val="0462C1"/>
            <w:sz w:val="20"/>
            <w:szCs w:val="20"/>
            <w:u w:val="single"/>
          </w:rPr>
          <w:t>apple</w:t>
        </w:r>
        <w:r w:rsidRPr="006E1D2F">
          <w:rPr>
            <w:rFonts w:ascii="Times New Roman" w:eastAsia="TimesNewRomanPSMT" w:hAnsi="Times New Roman" w:cs="Times New Roman"/>
            <w:color w:val="0462C1"/>
            <w:sz w:val="20"/>
            <w:szCs w:val="20"/>
            <w:u w:val="single"/>
            <w:lang w:val="ru-RU"/>
          </w:rPr>
          <w:t>.</w:t>
        </w:r>
        <w:r w:rsidRPr="006E1D2F">
          <w:rPr>
            <w:rFonts w:ascii="Times New Roman" w:eastAsia="TimesNewRomanPSMT" w:hAnsi="Times New Roman" w:cs="Times New Roman"/>
            <w:color w:val="0462C1"/>
            <w:sz w:val="20"/>
            <w:szCs w:val="20"/>
            <w:u w:val="single"/>
          </w:rPr>
          <w:t>com</w:t>
        </w:r>
        <w:r w:rsidRPr="006E1D2F">
          <w:rPr>
            <w:rFonts w:ascii="Times New Roman" w:eastAsia="TimesNewRomanPSMT" w:hAnsi="Times New Roman" w:cs="Times New Roman"/>
            <w:color w:val="0462C1"/>
            <w:sz w:val="20"/>
            <w:szCs w:val="20"/>
            <w:u w:val="single"/>
            <w:lang w:val="ru-RU"/>
          </w:rPr>
          <w:t>/</w:t>
        </w:r>
        <w:proofErr w:type="spellStart"/>
        <w:r w:rsidRPr="006E1D2F">
          <w:rPr>
            <w:rFonts w:ascii="Times New Roman" w:eastAsia="TimesNewRomanPSMT" w:hAnsi="Times New Roman" w:cs="Times New Roman"/>
            <w:color w:val="0462C1"/>
            <w:sz w:val="20"/>
            <w:szCs w:val="20"/>
            <w:u w:val="single"/>
          </w:rPr>
          <w:t>ru</w:t>
        </w:r>
        <w:proofErr w:type="spellEnd"/>
        <w:r w:rsidRPr="006E1D2F">
          <w:rPr>
            <w:rFonts w:ascii="Times New Roman" w:eastAsia="TimesNewRomanPSMT" w:hAnsi="Times New Roman" w:cs="Times New Roman"/>
            <w:color w:val="0462C1"/>
            <w:sz w:val="20"/>
            <w:szCs w:val="20"/>
            <w:u w:val="single"/>
            <w:lang w:val="ru-RU"/>
          </w:rPr>
          <w:t>/</w:t>
        </w:r>
        <w:r w:rsidRPr="006E1D2F">
          <w:rPr>
            <w:rFonts w:ascii="Times New Roman" w:eastAsia="TimesNewRomanPSMT" w:hAnsi="Times New Roman" w:cs="Times New Roman"/>
            <w:color w:val="0462C1"/>
            <w:sz w:val="20"/>
            <w:szCs w:val="20"/>
            <w:u w:val="single"/>
          </w:rPr>
          <w:t>app</w:t>
        </w:r>
        <w:r w:rsidRPr="006E1D2F">
          <w:rPr>
            <w:rFonts w:ascii="Times New Roman" w:eastAsia="TimesNewRomanPSMT" w:hAnsi="Times New Roman" w:cs="Times New Roman"/>
            <w:color w:val="0462C1"/>
            <w:sz w:val="20"/>
            <w:szCs w:val="20"/>
            <w:u w:val="single"/>
            <w:lang w:val="ru-RU"/>
          </w:rPr>
          <w:t>/</w:t>
        </w:r>
        <w:proofErr w:type="spellStart"/>
        <w:r w:rsidRPr="006E1D2F">
          <w:rPr>
            <w:rFonts w:ascii="Times New Roman" w:eastAsia="TimesNewRomanPSMT" w:hAnsi="Times New Roman" w:cs="Times New Roman"/>
            <w:color w:val="0462C1"/>
            <w:sz w:val="20"/>
            <w:szCs w:val="20"/>
            <w:u w:val="single"/>
          </w:rPr>
          <w:t>electrodoc</w:t>
        </w:r>
        <w:proofErr w:type="spellEnd"/>
        <w:r w:rsidRPr="006E1D2F">
          <w:rPr>
            <w:rFonts w:ascii="Times New Roman" w:eastAsia="TimesNewRomanPSMT" w:hAnsi="Times New Roman" w:cs="Times New Roman"/>
            <w:color w:val="0462C1"/>
            <w:sz w:val="20"/>
            <w:szCs w:val="20"/>
            <w:u w:val="single"/>
            <w:lang w:val="ru-RU"/>
          </w:rPr>
          <w:t>-</w:t>
        </w:r>
        <w:r w:rsidRPr="006E1D2F">
          <w:rPr>
            <w:rFonts w:ascii="Times New Roman" w:eastAsia="TimesNewRomanPSMT" w:hAnsi="Times New Roman" w:cs="Times New Roman"/>
            <w:color w:val="0462C1"/>
            <w:sz w:val="20"/>
            <w:szCs w:val="20"/>
            <w:u w:val="single"/>
          </w:rPr>
          <w:t>pro</w:t>
        </w:r>
        <w:r w:rsidRPr="006E1D2F">
          <w:rPr>
            <w:rFonts w:ascii="Times New Roman" w:eastAsia="TimesNewRomanPSMT" w:hAnsi="Times New Roman" w:cs="Times New Roman"/>
            <w:color w:val="0462C1"/>
            <w:sz w:val="20"/>
            <w:szCs w:val="20"/>
            <w:u w:val="single"/>
            <w:lang w:val="ru-RU"/>
          </w:rPr>
          <w:t>/</w:t>
        </w:r>
        <w:r w:rsidRPr="006E1D2F">
          <w:rPr>
            <w:rFonts w:ascii="Times New Roman" w:eastAsia="TimesNewRomanPSMT" w:hAnsi="Times New Roman" w:cs="Times New Roman"/>
            <w:color w:val="0462C1"/>
            <w:sz w:val="20"/>
            <w:szCs w:val="20"/>
            <w:u w:val="single"/>
          </w:rPr>
          <w:t>id</w:t>
        </w:r>
        <w:r w:rsidRPr="006E1D2F">
          <w:rPr>
            <w:rFonts w:ascii="Times New Roman" w:eastAsia="TimesNewRomanPSMT" w:hAnsi="Times New Roman" w:cs="Times New Roman"/>
            <w:color w:val="0462C1"/>
            <w:sz w:val="20"/>
            <w:szCs w:val="20"/>
            <w:u w:val="single"/>
            <w:lang w:val="ru-RU"/>
          </w:rPr>
          <w:t>1146647134</w:t>
        </w:r>
      </w:hyperlink>
      <w:r w:rsidRPr="006E1D2F">
        <w:rPr>
          <w:rFonts w:ascii="Times New Roman" w:eastAsia="TimesNewRomanPSMT" w:hAnsi="Times New Roman" w:cs="Times New Roman"/>
          <w:color w:val="000000"/>
          <w:sz w:val="20"/>
          <w:szCs w:val="20"/>
          <w:lang w:val="ru-RU"/>
        </w:rPr>
        <w:t xml:space="preserve"> (дата обращения: [28.01</w:t>
      </w:r>
      <w:hyperlink r:id="rId55" w:history="1">
        <w:r w:rsidRPr="006E1D2F">
          <w:rPr>
            <w:rFonts w:ascii="Times New Roman" w:eastAsia="TimesNewRomanPSMT" w:hAnsi="Times New Roman" w:cs="Times New Roman"/>
            <w:color w:val="000000"/>
            <w:sz w:val="20"/>
            <w:szCs w:val="20"/>
            <w:lang w:val="ru-RU"/>
          </w:rPr>
          <w:t>.2025]).</w:t>
        </w:r>
      </w:hyperlink>
      <w:r w:rsidRPr="006E1D2F">
        <w:rPr>
          <w:rFonts w:ascii="Times New Roman" w:eastAsia="SegoeUI" w:hAnsi="Times New Roman" w:cs="Times New Roman"/>
          <w:color w:val="000000"/>
          <w:sz w:val="20"/>
          <w:szCs w:val="20"/>
          <w:lang w:val="ru-RU"/>
        </w:rPr>
        <w:t xml:space="preserve"> </w:t>
      </w:r>
    </w:p>
    <w:p w14:paraId="64AA2B16" w14:textId="6EAEEBE1" w:rsidR="00941A20" w:rsidRPr="00994C4F" w:rsidRDefault="00D8759D" w:rsidP="004C45F7">
      <w:pPr>
        <w:autoSpaceDE w:val="0"/>
        <w:autoSpaceDN w:val="0"/>
        <w:spacing w:after="0" w:line="240" w:lineRule="auto"/>
        <w:jc w:val="both"/>
        <w:rPr>
          <w:sz w:val="20"/>
          <w:szCs w:val="20"/>
          <w:shd w:val="clear" w:color="auto" w:fill="FFFFFF"/>
          <w:lang w:val="ru-RU"/>
        </w:rPr>
      </w:pPr>
      <w:r w:rsidRPr="006E1D2F">
        <w:rPr>
          <w:rFonts w:ascii="Times New Roman" w:hAnsi="Times New Roman" w:cs="Times New Roman"/>
          <w:sz w:val="20"/>
          <w:szCs w:val="20"/>
          <w:lang w:val="ru-RU"/>
        </w:rPr>
        <w:t>1</w:t>
      </w:r>
      <w:r w:rsidR="00AE062C">
        <w:rPr>
          <w:rFonts w:ascii="Times New Roman" w:hAnsi="Times New Roman" w:cs="Times New Roman"/>
          <w:sz w:val="20"/>
          <w:szCs w:val="20"/>
          <w:lang w:val="ru-RU"/>
        </w:rPr>
        <w:t>1</w:t>
      </w:r>
      <w:r w:rsidRPr="006E1D2F">
        <w:rPr>
          <w:rFonts w:ascii="Times New Roman" w:hAnsi="Times New Roman" w:cs="Times New Roman"/>
          <w:sz w:val="20"/>
          <w:szCs w:val="20"/>
          <w:lang w:val="ru-RU"/>
        </w:rPr>
        <w:t>)</w:t>
      </w:r>
      <w:r w:rsidR="00BC5A49" w:rsidRPr="006E1D2F">
        <w:rPr>
          <w:rFonts w:ascii="Times New Roman" w:hAnsi="Times New Roman" w:cs="Times New Roman"/>
          <w:sz w:val="20"/>
          <w:szCs w:val="20"/>
          <w:lang w:val="ru-RU"/>
        </w:rPr>
        <w:t xml:space="preserve"> </w:t>
      </w:r>
      <w:proofErr w:type="spellStart"/>
      <w:r w:rsidRPr="006E1D2F">
        <w:rPr>
          <w:rFonts w:ascii="Times New Roman" w:hAnsi="Times New Roman" w:cs="Times New Roman"/>
          <w:sz w:val="20"/>
          <w:szCs w:val="20"/>
          <w:lang w:val="ru-RU"/>
        </w:rPr>
        <w:t>Набаткина</w:t>
      </w:r>
      <w:proofErr w:type="spellEnd"/>
      <w:r w:rsidR="00994C4F">
        <w:rPr>
          <w:rFonts w:ascii="Times New Roman" w:hAnsi="Times New Roman" w:cs="Times New Roman"/>
          <w:sz w:val="20"/>
          <w:szCs w:val="20"/>
          <w:lang w:val="ru-RU"/>
        </w:rPr>
        <w:t xml:space="preserve"> К</w:t>
      </w:r>
      <w:r w:rsidRPr="006E1D2F">
        <w:rPr>
          <w:rFonts w:ascii="Times New Roman" w:hAnsi="Times New Roman" w:cs="Times New Roman"/>
          <w:sz w:val="20"/>
          <w:szCs w:val="20"/>
          <w:lang w:val="ru-RU"/>
        </w:rPr>
        <w:t xml:space="preserve">. Забыли про буйки: за лето в России утонуло более </w:t>
      </w:r>
      <w:r w:rsidR="00941A20" w:rsidRPr="006E1D2F">
        <w:rPr>
          <w:rFonts w:ascii="Times New Roman" w:hAnsi="Times New Roman" w:cs="Times New Roman"/>
          <w:sz w:val="20"/>
          <w:szCs w:val="20"/>
          <w:lang w:val="ru-RU"/>
        </w:rPr>
        <w:t xml:space="preserve"> </w:t>
      </w:r>
      <w:r w:rsidRPr="006E1D2F">
        <w:rPr>
          <w:rFonts w:ascii="Times New Roman" w:hAnsi="Times New Roman" w:cs="Times New Roman"/>
          <w:sz w:val="20"/>
          <w:szCs w:val="20"/>
          <w:lang w:val="ru-RU"/>
        </w:rPr>
        <w:t>2 тысяч человек</w:t>
      </w:r>
      <w:r w:rsidR="00941A20" w:rsidRPr="006E1D2F">
        <w:rPr>
          <w:rFonts w:ascii="Times New Roman" w:hAnsi="Times New Roman" w:cs="Times New Roman"/>
          <w:sz w:val="20"/>
          <w:szCs w:val="20"/>
          <w:lang w:val="ru-RU"/>
        </w:rPr>
        <w:t>.</w:t>
      </w:r>
      <w:r w:rsidR="00994C4F">
        <w:rPr>
          <w:rFonts w:ascii="Times New Roman" w:hAnsi="Times New Roman" w:cs="Times New Roman"/>
          <w:sz w:val="20"/>
          <w:szCs w:val="20"/>
          <w:lang w:val="ru-RU"/>
        </w:rPr>
        <w:t xml:space="preserve">.- </w:t>
      </w:r>
      <w:r w:rsidRPr="006E1D2F">
        <w:rPr>
          <w:sz w:val="20"/>
          <w:szCs w:val="20"/>
        </w:rPr>
        <w:t>URL</w:t>
      </w:r>
      <w:r w:rsidRPr="00994C4F">
        <w:rPr>
          <w:sz w:val="20"/>
          <w:szCs w:val="20"/>
          <w:lang w:val="ru-RU"/>
        </w:rPr>
        <w:t>:</w:t>
      </w:r>
      <w:r w:rsidR="00941A20" w:rsidRPr="00994C4F">
        <w:rPr>
          <w:sz w:val="20"/>
          <w:szCs w:val="20"/>
          <w:lang w:val="ru-RU"/>
        </w:rPr>
        <w:t xml:space="preserve"> </w:t>
      </w:r>
      <w:hyperlink r:id="rId56" w:history="1">
        <w:r w:rsidR="0002613D" w:rsidRPr="006E1D2F">
          <w:rPr>
            <w:rStyle w:val="aff8"/>
            <w:color w:val="237CDD"/>
            <w:sz w:val="20"/>
            <w:szCs w:val="20"/>
            <w:shd w:val="clear" w:color="auto" w:fill="FFFFFF"/>
          </w:rPr>
          <w:t>https</w:t>
        </w:r>
        <w:r w:rsidR="0002613D" w:rsidRPr="00994C4F">
          <w:rPr>
            <w:rStyle w:val="aff8"/>
            <w:color w:val="237CDD"/>
            <w:sz w:val="20"/>
            <w:szCs w:val="20"/>
            <w:shd w:val="clear" w:color="auto" w:fill="FFFFFF"/>
            <w:lang w:val="ru-RU"/>
          </w:rPr>
          <w:t>://</w:t>
        </w:r>
        <w:proofErr w:type="spellStart"/>
        <w:r w:rsidR="0002613D" w:rsidRPr="006E1D2F">
          <w:rPr>
            <w:rStyle w:val="aff8"/>
            <w:color w:val="237CDD"/>
            <w:sz w:val="20"/>
            <w:szCs w:val="20"/>
            <w:shd w:val="clear" w:color="auto" w:fill="FFFFFF"/>
          </w:rPr>
          <w:t>iz</w:t>
        </w:r>
        <w:proofErr w:type="spellEnd"/>
        <w:r w:rsidR="0002613D" w:rsidRPr="00994C4F">
          <w:rPr>
            <w:rStyle w:val="aff8"/>
            <w:color w:val="237CDD"/>
            <w:sz w:val="20"/>
            <w:szCs w:val="20"/>
            <w:shd w:val="clear" w:color="auto" w:fill="FFFFFF"/>
            <w:lang w:val="ru-RU"/>
          </w:rPr>
          <w:t>.</w:t>
        </w:r>
        <w:proofErr w:type="spellStart"/>
        <w:r w:rsidR="0002613D" w:rsidRPr="006E1D2F">
          <w:rPr>
            <w:rStyle w:val="aff8"/>
            <w:color w:val="237CDD"/>
            <w:sz w:val="20"/>
            <w:szCs w:val="20"/>
            <w:shd w:val="clear" w:color="auto" w:fill="FFFFFF"/>
          </w:rPr>
          <w:t>ru</w:t>
        </w:r>
        <w:proofErr w:type="spellEnd"/>
        <w:r w:rsidR="0002613D" w:rsidRPr="00994C4F">
          <w:rPr>
            <w:rStyle w:val="aff8"/>
            <w:color w:val="237CDD"/>
            <w:sz w:val="20"/>
            <w:szCs w:val="20"/>
            <w:shd w:val="clear" w:color="auto" w:fill="FFFFFF"/>
            <w:lang w:val="ru-RU"/>
          </w:rPr>
          <w:t>/1758141/</w:t>
        </w:r>
        <w:proofErr w:type="spellStart"/>
        <w:r w:rsidR="0002613D" w:rsidRPr="006E1D2F">
          <w:rPr>
            <w:rStyle w:val="aff8"/>
            <w:color w:val="237CDD"/>
            <w:sz w:val="20"/>
            <w:szCs w:val="20"/>
            <w:shd w:val="clear" w:color="auto" w:fill="FFFFFF"/>
          </w:rPr>
          <w:t>kseniia</w:t>
        </w:r>
        <w:proofErr w:type="spellEnd"/>
        <w:r w:rsidR="0002613D" w:rsidRPr="00994C4F">
          <w:rPr>
            <w:rStyle w:val="aff8"/>
            <w:color w:val="237CDD"/>
            <w:sz w:val="20"/>
            <w:szCs w:val="20"/>
            <w:shd w:val="clear" w:color="auto" w:fill="FFFFFF"/>
            <w:lang w:val="ru-RU"/>
          </w:rPr>
          <w:t>-</w:t>
        </w:r>
        <w:proofErr w:type="spellStart"/>
        <w:r w:rsidR="0002613D" w:rsidRPr="006E1D2F">
          <w:rPr>
            <w:rStyle w:val="aff8"/>
            <w:color w:val="237CDD"/>
            <w:sz w:val="20"/>
            <w:szCs w:val="20"/>
            <w:shd w:val="clear" w:color="auto" w:fill="FFFFFF"/>
          </w:rPr>
          <w:t>nabatkina</w:t>
        </w:r>
        <w:proofErr w:type="spellEnd"/>
        <w:r w:rsidR="0002613D" w:rsidRPr="00994C4F">
          <w:rPr>
            <w:rStyle w:val="aff8"/>
            <w:color w:val="237CDD"/>
            <w:sz w:val="20"/>
            <w:szCs w:val="20"/>
            <w:shd w:val="clear" w:color="auto" w:fill="FFFFFF"/>
            <w:lang w:val="ru-RU"/>
          </w:rPr>
          <w:t>/</w:t>
        </w:r>
        <w:proofErr w:type="spellStart"/>
        <w:r w:rsidR="0002613D" w:rsidRPr="006E1D2F">
          <w:rPr>
            <w:rStyle w:val="aff8"/>
            <w:color w:val="237CDD"/>
            <w:sz w:val="20"/>
            <w:szCs w:val="20"/>
            <w:shd w:val="clear" w:color="auto" w:fill="FFFFFF"/>
          </w:rPr>
          <w:t>zabyli</w:t>
        </w:r>
        <w:proofErr w:type="spellEnd"/>
        <w:r w:rsidR="0002613D" w:rsidRPr="00994C4F">
          <w:rPr>
            <w:rStyle w:val="aff8"/>
            <w:color w:val="237CDD"/>
            <w:sz w:val="20"/>
            <w:szCs w:val="20"/>
            <w:shd w:val="clear" w:color="auto" w:fill="FFFFFF"/>
            <w:lang w:val="ru-RU"/>
          </w:rPr>
          <w:t>-</w:t>
        </w:r>
        <w:r w:rsidR="0002613D" w:rsidRPr="006E1D2F">
          <w:rPr>
            <w:rStyle w:val="aff8"/>
            <w:color w:val="237CDD"/>
            <w:sz w:val="20"/>
            <w:szCs w:val="20"/>
            <w:shd w:val="clear" w:color="auto" w:fill="FFFFFF"/>
          </w:rPr>
          <w:t>pro</w:t>
        </w:r>
        <w:r w:rsidR="0002613D" w:rsidRPr="00994C4F">
          <w:rPr>
            <w:rStyle w:val="aff8"/>
            <w:color w:val="237CDD"/>
            <w:sz w:val="20"/>
            <w:szCs w:val="20"/>
            <w:shd w:val="clear" w:color="auto" w:fill="FFFFFF"/>
            <w:lang w:val="ru-RU"/>
          </w:rPr>
          <w:t>-</w:t>
        </w:r>
        <w:proofErr w:type="spellStart"/>
        <w:r w:rsidR="0002613D" w:rsidRPr="006E1D2F">
          <w:rPr>
            <w:rStyle w:val="aff8"/>
            <w:color w:val="237CDD"/>
            <w:sz w:val="20"/>
            <w:szCs w:val="20"/>
            <w:shd w:val="clear" w:color="auto" w:fill="FFFFFF"/>
          </w:rPr>
          <w:t>buiki</w:t>
        </w:r>
        <w:proofErr w:type="spellEnd"/>
        <w:r w:rsidR="0002613D" w:rsidRPr="00994C4F">
          <w:rPr>
            <w:rStyle w:val="aff8"/>
            <w:color w:val="237CDD"/>
            <w:sz w:val="20"/>
            <w:szCs w:val="20"/>
            <w:shd w:val="clear" w:color="auto" w:fill="FFFFFF"/>
            <w:lang w:val="ru-RU"/>
          </w:rPr>
          <w:t>-</w:t>
        </w:r>
        <w:r w:rsidR="0002613D" w:rsidRPr="006E1D2F">
          <w:rPr>
            <w:rStyle w:val="aff8"/>
            <w:color w:val="237CDD"/>
            <w:sz w:val="20"/>
            <w:szCs w:val="20"/>
            <w:shd w:val="clear" w:color="auto" w:fill="FFFFFF"/>
          </w:rPr>
          <w:t>za</w:t>
        </w:r>
        <w:r w:rsidR="0002613D" w:rsidRPr="00994C4F">
          <w:rPr>
            <w:rStyle w:val="aff8"/>
            <w:color w:val="237CDD"/>
            <w:sz w:val="20"/>
            <w:szCs w:val="20"/>
            <w:shd w:val="clear" w:color="auto" w:fill="FFFFFF"/>
            <w:lang w:val="ru-RU"/>
          </w:rPr>
          <w:t>-</w:t>
        </w:r>
        <w:proofErr w:type="spellStart"/>
        <w:r w:rsidR="0002613D" w:rsidRPr="006E1D2F">
          <w:rPr>
            <w:rStyle w:val="aff8"/>
            <w:color w:val="237CDD"/>
            <w:sz w:val="20"/>
            <w:szCs w:val="20"/>
            <w:shd w:val="clear" w:color="auto" w:fill="FFFFFF"/>
          </w:rPr>
          <w:t>leto</w:t>
        </w:r>
        <w:proofErr w:type="spellEnd"/>
        <w:r w:rsidR="0002613D" w:rsidRPr="00994C4F">
          <w:rPr>
            <w:rStyle w:val="aff8"/>
            <w:color w:val="237CDD"/>
            <w:sz w:val="20"/>
            <w:szCs w:val="20"/>
            <w:shd w:val="clear" w:color="auto" w:fill="FFFFFF"/>
            <w:lang w:val="ru-RU"/>
          </w:rPr>
          <w:t>-</w:t>
        </w:r>
        <w:r w:rsidR="0002613D" w:rsidRPr="006E1D2F">
          <w:rPr>
            <w:rStyle w:val="aff8"/>
            <w:color w:val="237CDD"/>
            <w:sz w:val="20"/>
            <w:szCs w:val="20"/>
            <w:shd w:val="clear" w:color="auto" w:fill="FFFFFF"/>
          </w:rPr>
          <w:t>v</w:t>
        </w:r>
        <w:r w:rsidR="0002613D" w:rsidRPr="00994C4F">
          <w:rPr>
            <w:rStyle w:val="aff8"/>
            <w:color w:val="237CDD"/>
            <w:sz w:val="20"/>
            <w:szCs w:val="20"/>
            <w:shd w:val="clear" w:color="auto" w:fill="FFFFFF"/>
            <w:lang w:val="ru-RU"/>
          </w:rPr>
          <w:t>-</w:t>
        </w:r>
        <w:proofErr w:type="spellStart"/>
        <w:r w:rsidR="0002613D" w:rsidRPr="006E1D2F">
          <w:rPr>
            <w:rStyle w:val="aff8"/>
            <w:color w:val="237CDD"/>
            <w:sz w:val="20"/>
            <w:szCs w:val="20"/>
            <w:shd w:val="clear" w:color="auto" w:fill="FFFFFF"/>
          </w:rPr>
          <w:t>rossii</w:t>
        </w:r>
        <w:proofErr w:type="spellEnd"/>
        <w:r w:rsidR="0002613D" w:rsidRPr="00994C4F">
          <w:rPr>
            <w:rStyle w:val="aff8"/>
            <w:color w:val="237CDD"/>
            <w:sz w:val="20"/>
            <w:szCs w:val="20"/>
            <w:shd w:val="clear" w:color="auto" w:fill="FFFFFF"/>
            <w:lang w:val="ru-RU"/>
          </w:rPr>
          <w:t>-</w:t>
        </w:r>
        <w:proofErr w:type="spellStart"/>
        <w:r w:rsidR="0002613D" w:rsidRPr="006E1D2F">
          <w:rPr>
            <w:rStyle w:val="aff8"/>
            <w:color w:val="237CDD"/>
            <w:sz w:val="20"/>
            <w:szCs w:val="20"/>
            <w:shd w:val="clear" w:color="auto" w:fill="FFFFFF"/>
          </w:rPr>
          <w:t>utonuli</w:t>
        </w:r>
        <w:proofErr w:type="spellEnd"/>
        <w:r w:rsidR="0002613D" w:rsidRPr="00994C4F">
          <w:rPr>
            <w:rStyle w:val="aff8"/>
            <w:color w:val="237CDD"/>
            <w:sz w:val="20"/>
            <w:szCs w:val="20"/>
            <w:shd w:val="clear" w:color="auto" w:fill="FFFFFF"/>
            <w:lang w:val="ru-RU"/>
          </w:rPr>
          <w:t>-</w:t>
        </w:r>
        <w:proofErr w:type="spellStart"/>
        <w:r w:rsidR="0002613D" w:rsidRPr="006E1D2F">
          <w:rPr>
            <w:rStyle w:val="aff8"/>
            <w:color w:val="237CDD"/>
            <w:sz w:val="20"/>
            <w:szCs w:val="20"/>
            <w:shd w:val="clear" w:color="auto" w:fill="FFFFFF"/>
          </w:rPr>
          <w:t>bolee</w:t>
        </w:r>
        <w:proofErr w:type="spellEnd"/>
        <w:r w:rsidR="0002613D" w:rsidRPr="00994C4F">
          <w:rPr>
            <w:rStyle w:val="aff8"/>
            <w:color w:val="237CDD"/>
            <w:sz w:val="20"/>
            <w:szCs w:val="20"/>
            <w:shd w:val="clear" w:color="auto" w:fill="FFFFFF"/>
            <w:lang w:val="ru-RU"/>
          </w:rPr>
          <w:t>-2-</w:t>
        </w:r>
        <w:proofErr w:type="spellStart"/>
        <w:r w:rsidR="0002613D" w:rsidRPr="006E1D2F">
          <w:rPr>
            <w:rStyle w:val="aff8"/>
            <w:color w:val="237CDD"/>
            <w:sz w:val="20"/>
            <w:szCs w:val="20"/>
            <w:shd w:val="clear" w:color="auto" w:fill="FFFFFF"/>
          </w:rPr>
          <w:t>tysiach</w:t>
        </w:r>
        <w:proofErr w:type="spellEnd"/>
        <w:r w:rsidR="0002613D" w:rsidRPr="00994C4F">
          <w:rPr>
            <w:rStyle w:val="aff8"/>
            <w:color w:val="237CDD"/>
            <w:sz w:val="20"/>
            <w:szCs w:val="20"/>
            <w:shd w:val="clear" w:color="auto" w:fill="FFFFFF"/>
            <w:lang w:val="ru-RU"/>
          </w:rPr>
          <w:t>-</w:t>
        </w:r>
        <w:proofErr w:type="spellStart"/>
        <w:r w:rsidR="0002613D" w:rsidRPr="006E1D2F">
          <w:rPr>
            <w:rStyle w:val="aff8"/>
            <w:color w:val="237CDD"/>
            <w:sz w:val="20"/>
            <w:szCs w:val="20"/>
            <w:shd w:val="clear" w:color="auto" w:fill="FFFFFF"/>
          </w:rPr>
          <w:t>chelovek</w:t>
        </w:r>
        <w:proofErr w:type="spellEnd"/>
      </w:hyperlink>
      <w:r w:rsidR="0002613D" w:rsidRPr="00994C4F">
        <w:rPr>
          <w:color w:val="1C5DCE"/>
          <w:sz w:val="20"/>
          <w:szCs w:val="20"/>
          <w:u w:val="single"/>
          <w:shd w:val="clear" w:color="auto" w:fill="FFFFFF"/>
          <w:lang w:val="ru-RU"/>
        </w:rPr>
        <w:t xml:space="preserve"> </w:t>
      </w:r>
      <w:r w:rsidR="0002613D" w:rsidRPr="00994C4F">
        <w:rPr>
          <w:sz w:val="20"/>
          <w:szCs w:val="20"/>
          <w:shd w:val="clear" w:color="auto" w:fill="FFFFFF"/>
          <w:lang w:val="ru-RU"/>
        </w:rPr>
        <w:t>(дата обращения: [12.02.2025]).</w:t>
      </w:r>
    </w:p>
    <w:p w14:paraId="556815DD" w14:textId="114C9FBE" w:rsidR="00A91706" w:rsidRPr="006E1D2F" w:rsidRDefault="00BC5A49" w:rsidP="004C45F7">
      <w:pPr>
        <w:pStyle w:val="aff9"/>
        <w:spacing w:before="0" w:beforeAutospacing="0" w:after="0" w:afterAutospacing="0"/>
        <w:jc w:val="both"/>
        <w:rPr>
          <w:sz w:val="20"/>
          <w:szCs w:val="20"/>
        </w:rPr>
      </w:pPr>
      <w:r w:rsidRPr="006E1D2F">
        <w:rPr>
          <w:rStyle w:val="af6"/>
          <w:b w:val="0"/>
          <w:bCs w:val="0"/>
          <w:sz w:val="20"/>
          <w:szCs w:val="20"/>
        </w:rPr>
        <w:t>1</w:t>
      </w:r>
      <w:r w:rsidR="00AE062C">
        <w:rPr>
          <w:rStyle w:val="af6"/>
          <w:b w:val="0"/>
          <w:bCs w:val="0"/>
          <w:sz w:val="20"/>
          <w:szCs w:val="20"/>
        </w:rPr>
        <w:t>2</w:t>
      </w:r>
      <w:r w:rsidRPr="006E1D2F">
        <w:rPr>
          <w:rStyle w:val="af6"/>
          <w:b w:val="0"/>
          <w:bCs w:val="0"/>
          <w:sz w:val="20"/>
          <w:szCs w:val="20"/>
        </w:rPr>
        <w:t xml:space="preserve">) </w:t>
      </w:r>
      <w:r w:rsidR="00A91706" w:rsidRPr="006E1D2F">
        <w:rPr>
          <w:rStyle w:val="af6"/>
          <w:b w:val="0"/>
          <w:bCs w:val="0"/>
          <w:sz w:val="20"/>
          <w:szCs w:val="20"/>
        </w:rPr>
        <w:t>Федеральный закон № 151-ФЗ "Об аварийно-спасательных службах и статусе спасателей"</w:t>
      </w:r>
      <w:r w:rsidR="00A91706" w:rsidRPr="006E1D2F">
        <w:rPr>
          <w:sz w:val="20"/>
          <w:szCs w:val="20"/>
        </w:rPr>
        <w:t xml:space="preserve"> // Официальный сайт </w:t>
      </w:r>
      <w:r w:rsidR="004C45F7">
        <w:rPr>
          <w:sz w:val="20"/>
          <w:szCs w:val="20"/>
        </w:rPr>
        <w:t>ГУ</w:t>
      </w:r>
      <w:r w:rsidR="00A91706" w:rsidRPr="006E1D2F">
        <w:rPr>
          <w:sz w:val="20"/>
          <w:szCs w:val="20"/>
        </w:rPr>
        <w:t xml:space="preserve"> МЧС России по г. Москве.</w:t>
      </w:r>
      <w:r w:rsidR="00994C4F">
        <w:rPr>
          <w:sz w:val="20"/>
          <w:szCs w:val="20"/>
        </w:rPr>
        <w:t>-</w:t>
      </w:r>
      <w:r w:rsidR="004C45F7">
        <w:rPr>
          <w:sz w:val="20"/>
          <w:szCs w:val="20"/>
        </w:rPr>
        <w:t xml:space="preserve"> </w:t>
      </w:r>
      <w:r w:rsidR="00A91706" w:rsidRPr="006E1D2F">
        <w:rPr>
          <w:sz w:val="20"/>
          <w:szCs w:val="20"/>
        </w:rPr>
        <w:t>URL: </w:t>
      </w:r>
      <w:hyperlink r:id="rId57" w:history="1">
        <w:r w:rsidRPr="006E1D2F">
          <w:rPr>
            <w:rStyle w:val="aff8"/>
            <w:sz w:val="20"/>
            <w:szCs w:val="20"/>
          </w:rPr>
          <w:t>https://92-mchs-gov-ru.turbopages.org/92.mchs.gov.ru/s/deyatelnost/napravleniya-deyatelnosti/otdel-organizacii-pozharotusheniya-i-provedeniya-avariyno-spasatelnyh-rabot/zakonodatelnye-akty/federalnyy-zakon-151-fz-ob-avariyno-spasatelnyh-sluzhbah-i-statuse-spasateley</w:t>
        </w:r>
      </w:hyperlink>
      <w:r w:rsidR="004C45F7">
        <w:rPr>
          <w:color w:val="404040"/>
          <w:sz w:val="20"/>
          <w:szCs w:val="20"/>
        </w:rPr>
        <w:t xml:space="preserve"> </w:t>
      </w:r>
      <w:r w:rsidR="00A91706" w:rsidRPr="006E1D2F">
        <w:rPr>
          <w:sz w:val="20"/>
          <w:szCs w:val="20"/>
        </w:rPr>
        <w:t>(дата обращения: [</w:t>
      </w:r>
      <w:r w:rsidRPr="006E1D2F">
        <w:rPr>
          <w:sz w:val="20"/>
          <w:szCs w:val="20"/>
        </w:rPr>
        <w:t>15.02</w:t>
      </w:r>
      <w:r w:rsidR="00827AC5" w:rsidRPr="006E1D2F">
        <w:rPr>
          <w:sz w:val="20"/>
          <w:szCs w:val="20"/>
        </w:rPr>
        <w:t>.</w:t>
      </w:r>
      <w:r w:rsidRPr="006E1D2F">
        <w:rPr>
          <w:sz w:val="20"/>
          <w:szCs w:val="20"/>
        </w:rPr>
        <w:t>2025</w:t>
      </w:r>
      <w:r w:rsidR="00A91706" w:rsidRPr="006E1D2F">
        <w:rPr>
          <w:sz w:val="20"/>
          <w:szCs w:val="20"/>
        </w:rPr>
        <w:t>]).</w:t>
      </w:r>
    </w:p>
    <w:sectPr w:rsidR="00A91706" w:rsidRPr="006E1D2F" w:rsidSect="00AE062C">
      <w:headerReference w:type="first" r:id="rId58"/>
      <w:pgSz w:w="11908" w:h="16836" w:code="9"/>
      <w:pgMar w:top="1134" w:right="4593" w:bottom="6634" w:left="107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BF791" w14:textId="77777777" w:rsidR="00244DFF" w:rsidRDefault="00244DFF" w:rsidP="00453CA5">
      <w:pPr>
        <w:spacing w:after="0" w:line="240" w:lineRule="auto"/>
      </w:pPr>
      <w:r>
        <w:separator/>
      </w:r>
    </w:p>
  </w:endnote>
  <w:endnote w:type="continuationSeparator" w:id="0">
    <w:p w14:paraId="291AD57A" w14:textId="77777777" w:rsidR="00244DFF" w:rsidRDefault="00244DFF" w:rsidP="00453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MT">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Courier">
    <w:panose1 w:val="02070309020205020404"/>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roman"/>
    <w:notTrueType/>
    <w:pitch w:val="default"/>
  </w:font>
  <w:font w:name="SegoeUI">
    <w:altName w:val="Segoe UI"/>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7268B" w14:textId="77777777" w:rsidR="00244DFF" w:rsidRDefault="00244DFF" w:rsidP="00453CA5">
      <w:pPr>
        <w:spacing w:after="0" w:line="240" w:lineRule="auto"/>
      </w:pPr>
      <w:r>
        <w:separator/>
      </w:r>
    </w:p>
  </w:footnote>
  <w:footnote w:type="continuationSeparator" w:id="0">
    <w:p w14:paraId="7DEF38FC" w14:textId="77777777" w:rsidR="00244DFF" w:rsidRDefault="00244DFF" w:rsidP="00453C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5D74F" w14:textId="6A78ADD0" w:rsidR="00AE062C" w:rsidRPr="00304E76" w:rsidRDefault="00AE062C" w:rsidP="00304E76">
    <w:pPr>
      <w:pStyle w:val="a5"/>
      <w:tabs>
        <w:tab w:val="clear" w:pos="4680"/>
        <w:tab w:val="clear" w:pos="9360"/>
      </w:tabs>
      <w:rPr>
        <w:rFonts w:ascii="Times New Roman" w:hAnsi="Times New Roman" w:cs="Times New Roman"/>
        <w:sz w:val="24"/>
        <w:szCs w:val="24"/>
        <w:lang w:val="ru-RU"/>
      </w:rPr>
    </w:pPr>
    <w:r w:rsidRPr="00304E76">
      <w:rPr>
        <w:lang w:val="ru-RU"/>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43351A35"/>
    <w:multiLevelType w:val="hybridMultilevel"/>
    <w:tmpl w:val="03703F38"/>
    <w:lvl w:ilvl="0" w:tplc="04190001">
      <w:start w:val="1"/>
      <w:numFmt w:val="bullet"/>
      <w:lvlText w:val=""/>
      <w:lvlJc w:val="left"/>
      <w:pPr>
        <w:ind w:left="1429" w:hanging="360"/>
      </w:pPr>
      <w:rPr>
        <w:rFonts w:ascii="Symbol" w:hAnsi="Symbol" w:hint="default"/>
      </w:rPr>
    </w:lvl>
    <w:lvl w:ilvl="1" w:tplc="CC1AA232">
      <w:start w:val="1"/>
      <w:numFmt w:val="bullet"/>
      <w:lvlText w:val="•"/>
      <w:lvlJc w:val="left"/>
      <w:pPr>
        <w:ind w:left="2149" w:hanging="360"/>
      </w:pPr>
      <w:rPr>
        <w:rFonts w:ascii="Times New Roman" w:eastAsia="SymbolMT" w:hAnsi="Times New Roman" w:cs="Times New Roman" w:hint="default"/>
        <w:color w:val="000000"/>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5F92F86"/>
    <w:multiLevelType w:val="multilevel"/>
    <w:tmpl w:val="B378950E"/>
    <w:lvl w:ilvl="0">
      <w:start w:val="1"/>
      <w:numFmt w:val="decimal"/>
      <w:lvlText w:val="%1"/>
      <w:lvlJc w:val="left"/>
      <w:pPr>
        <w:ind w:left="1050" w:hanging="1050"/>
      </w:pPr>
      <w:rPr>
        <w:rFonts w:eastAsia="TimesNewRomanPS" w:hint="default"/>
        <w:b/>
      </w:rPr>
    </w:lvl>
    <w:lvl w:ilvl="1">
      <w:start w:val="1"/>
      <w:numFmt w:val="decimal"/>
      <w:lvlText w:val="%1.%2"/>
      <w:lvlJc w:val="left"/>
      <w:pPr>
        <w:ind w:left="1759" w:hanging="1050"/>
      </w:pPr>
      <w:rPr>
        <w:rFonts w:eastAsia="TimesNewRomanPS" w:hint="default"/>
        <w:b/>
      </w:rPr>
    </w:lvl>
    <w:lvl w:ilvl="2">
      <w:start w:val="1"/>
      <w:numFmt w:val="decimal"/>
      <w:lvlText w:val="%1.%2.%3"/>
      <w:lvlJc w:val="left"/>
      <w:pPr>
        <w:ind w:left="2468" w:hanging="1050"/>
      </w:pPr>
      <w:rPr>
        <w:rFonts w:eastAsia="TimesNewRomanPS" w:hint="default"/>
        <w:b/>
      </w:rPr>
    </w:lvl>
    <w:lvl w:ilvl="3">
      <w:start w:val="1"/>
      <w:numFmt w:val="decimal"/>
      <w:lvlText w:val="%1.%2.%3.%4"/>
      <w:lvlJc w:val="left"/>
      <w:pPr>
        <w:ind w:left="3207" w:hanging="1080"/>
      </w:pPr>
      <w:rPr>
        <w:rFonts w:eastAsia="TimesNewRomanPS" w:hint="default"/>
        <w:b/>
      </w:rPr>
    </w:lvl>
    <w:lvl w:ilvl="4">
      <w:start w:val="1"/>
      <w:numFmt w:val="decimal"/>
      <w:lvlText w:val="%1.%2.%3.%4.%5"/>
      <w:lvlJc w:val="left"/>
      <w:pPr>
        <w:ind w:left="3916" w:hanging="1080"/>
      </w:pPr>
      <w:rPr>
        <w:rFonts w:eastAsia="TimesNewRomanPS" w:hint="default"/>
        <w:b/>
      </w:rPr>
    </w:lvl>
    <w:lvl w:ilvl="5">
      <w:start w:val="1"/>
      <w:numFmt w:val="decimal"/>
      <w:lvlText w:val="%1.%2.%3.%4.%5.%6"/>
      <w:lvlJc w:val="left"/>
      <w:pPr>
        <w:ind w:left="4985" w:hanging="1440"/>
      </w:pPr>
      <w:rPr>
        <w:rFonts w:eastAsia="TimesNewRomanPS" w:hint="default"/>
        <w:b/>
      </w:rPr>
    </w:lvl>
    <w:lvl w:ilvl="6">
      <w:start w:val="1"/>
      <w:numFmt w:val="decimal"/>
      <w:lvlText w:val="%1.%2.%3.%4.%5.%6.%7"/>
      <w:lvlJc w:val="left"/>
      <w:pPr>
        <w:ind w:left="5694" w:hanging="1440"/>
      </w:pPr>
      <w:rPr>
        <w:rFonts w:eastAsia="TimesNewRomanPS" w:hint="default"/>
        <w:b/>
      </w:rPr>
    </w:lvl>
    <w:lvl w:ilvl="7">
      <w:start w:val="1"/>
      <w:numFmt w:val="decimal"/>
      <w:lvlText w:val="%1.%2.%3.%4.%5.%6.%7.%8"/>
      <w:lvlJc w:val="left"/>
      <w:pPr>
        <w:ind w:left="6763" w:hanging="1800"/>
      </w:pPr>
      <w:rPr>
        <w:rFonts w:eastAsia="TimesNewRomanPS" w:hint="default"/>
        <w:b/>
      </w:rPr>
    </w:lvl>
    <w:lvl w:ilvl="8">
      <w:start w:val="1"/>
      <w:numFmt w:val="decimal"/>
      <w:lvlText w:val="%1.%2.%3.%4.%5.%6.%7.%8.%9"/>
      <w:lvlJc w:val="left"/>
      <w:pPr>
        <w:ind w:left="7832" w:hanging="2160"/>
      </w:pPr>
      <w:rPr>
        <w:rFonts w:eastAsia="TimesNewRomanPS" w:hint="default"/>
        <w:b/>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2613D"/>
    <w:rsid w:val="00034616"/>
    <w:rsid w:val="0006063C"/>
    <w:rsid w:val="00103D72"/>
    <w:rsid w:val="00135BC3"/>
    <w:rsid w:val="00144DE5"/>
    <w:rsid w:val="0015074B"/>
    <w:rsid w:val="001A6CAC"/>
    <w:rsid w:val="001B2676"/>
    <w:rsid w:val="001E3FFB"/>
    <w:rsid w:val="00220523"/>
    <w:rsid w:val="00244DFF"/>
    <w:rsid w:val="00261462"/>
    <w:rsid w:val="00266CFA"/>
    <w:rsid w:val="0029639D"/>
    <w:rsid w:val="00304E76"/>
    <w:rsid w:val="00326F90"/>
    <w:rsid w:val="003B4179"/>
    <w:rsid w:val="004104BE"/>
    <w:rsid w:val="00415885"/>
    <w:rsid w:val="00453CA5"/>
    <w:rsid w:val="004C45F7"/>
    <w:rsid w:val="005359C9"/>
    <w:rsid w:val="005436E1"/>
    <w:rsid w:val="00584423"/>
    <w:rsid w:val="005A3E58"/>
    <w:rsid w:val="005B192B"/>
    <w:rsid w:val="005D11D4"/>
    <w:rsid w:val="00604C8D"/>
    <w:rsid w:val="006732BA"/>
    <w:rsid w:val="006B1D2B"/>
    <w:rsid w:val="006D0D59"/>
    <w:rsid w:val="006E1D2F"/>
    <w:rsid w:val="00710203"/>
    <w:rsid w:val="0072672C"/>
    <w:rsid w:val="007A3733"/>
    <w:rsid w:val="00802D7F"/>
    <w:rsid w:val="00827AC5"/>
    <w:rsid w:val="008A13C2"/>
    <w:rsid w:val="008C576A"/>
    <w:rsid w:val="008F32CC"/>
    <w:rsid w:val="0090024A"/>
    <w:rsid w:val="00941A20"/>
    <w:rsid w:val="00994C4F"/>
    <w:rsid w:val="009F469B"/>
    <w:rsid w:val="009F7888"/>
    <w:rsid w:val="00A13C01"/>
    <w:rsid w:val="00A34320"/>
    <w:rsid w:val="00A37C9C"/>
    <w:rsid w:val="00A62EE0"/>
    <w:rsid w:val="00A91706"/>
    <w:rsid w:val="00AA1D8D"/>
    <w:rsid w:val="00AE062C"/>
    <w:rsid w:val="00B47730"/>
    <w:rsid w:val="00B57C65"/>
    <w:rsid w:val="00B70BD4"/>
    <w:rsid w:val="00BA3C0B"/>
    <w:rsid w:val="00BA620C"/>
    <w:rsid w:val="00BC5A49"/>
    <w:rsid w:val="00BC7D67"/>
    <w:rsid w:val="00C1413E"/>
    <w:rsid w:val="00C239C6"/>
    <w:rsid w:val="00CA0D2F"/>
    <w:rsid w:val="00CB0664"/>
    <w:rsid w:val="00CC1CB4"/>
    <w:rsid w:val="00D17B4E"/>
    <w:rsid w:val="00D20B03"/>
    <w:rsid w:val="00D80A29"/>
    <w:rsid w:val="00D8759D"/>
    <w:rsid w:val="00E2625F"/>
    <w:rsid w:val="00E53686"/>
    <w:rsid w:val="00F71642"/>
    <w:rsid w:val="00F91A9B"/>
    <w:rsid w:val="00F92C5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66596B5"/>
  <w14:defaultImageDpi w14:val="330"/>
  <w15:docId w15:val="{E7B8AA9E-2609-499C-9039-618F2B896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FC693F"/>
  </w:style>
  <w:style w:type="paragraph" w:styleId="1">
    <w:name w:val="heading 1"/>
    <w:basedOn w:val="a1"/>
    <w:next w:val="a1"/>
    <w:link w:val="10"/>
    <w:uiPriority w:val="9"/>
    <w:qFormat/>
    <w:rsid w:val="00584423"/>
    <w:pPr>
      <w:keepNext/>
      <w:keepLines/>
      <w:spacing w:before="480" w:after="0"/>
      <w:jc w:val="center"/>
      <w:outlineLvl w:val="0"/>
    </w:pPr>
    <w:rPr>
      <w:rFonts w:ascii="Times New Roman" w:eastAsiaTheme="majorEastAsia" w:hAnsi="Times New Roman" w:cstheme="majorBidi"/>
      <w:b/>
      <w:bCs/>
      <w:color w:val="000000" w:themeColor="text1"/>
      <w:sz w:val="28"/>
      <w:szCs w:val="28"/>
    </w:rPr>
  </w:style>
  <w:style w:type="paragraph" w:styleId="21">
    <w:name w:val="heading 2"/>
    <w:basedOn w:val="a1"/>
    <w:next w:val="a1"/>
    <w:link w:val="22"/>
    <w:uiPriority w:val="9"/>
    <w:unhideWhenUsed/>
    <w:qFormat/>
    <w:rsid w:val="00584423"/>
    <w:pPr>
      <w:keepNext/>
      <w:keepLines/>
      <w:spacing w:before="200" w:after="0"/>
      <w:outlineLvl w:val="1"/>
    </w:pPr>
    <w:rPr>
      <w:rFonts w:ascii="Times New Roman" w:eastAsiaTheme="majorEastAsia" w:hAnsi="Times New Roman" w:cstheme="majorBidi"/>
      <w:b/>
      <w:bCs/>
      <w:color w:val="000000" w:themeColor="text1"/>
      <w:sz w:val="28"/>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584423"/>
    <w:rPr>
      <w:rFonts w:ascii="Times New Roman" w:eastAsiaTheme="majorEastAsia" w:hAnsi="Times New Roman" w:cstheme="majorBidi"/>
      <w:b/>
      <w:bCs/>
      <w:color w:val="000000" w:themeColor="text1"/>
      <w:sz w:val="28"/>
      <w:szCs w:val="28"/>
    </w:rPr>
  </w:style>
  <w:style w:type="character" w:customStyle="1" w:styleId="22">
    <w:name w:val="Заголовок 2 Знак"/>
    <w:basedOn w:val="a2"/>
    <w:link w:val="21"/>
    <w:uiPriority w:val="9"/>
    <w:rsid w:val="00584423"/>
    <w:rPr>
      <w:rFonts w:ascii="Times New Roman" w:eastAsiaTheme="majorEastAsia" w:hAnsi="Times New Roman" w:cstheme="majorBidi"/>
      <w:b/>
      <w:bCs/>
      <w:color w:val="000000" w:themeColor="text1"/>
      <w:sz w:val="28"/>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14">
    <w:name w:val="toc 1"/>
    <w:basedOn w:val="a1"/>
    <w:next w:val="a1"/>
    <w:autoRedefine/>
    <w:uiPriority w:val="39"/>
    <w:unhideWhenUsed/>
    <w:rsid w:val="00F91A9B"/>
    <w:pPr>
      <w:tabs>
        <w:tab w:val="right" w:leader="dot" w:pos="9632"/>
      </w:tabs>
      <w:spacing w:after="100" w:line="360" w:lineRule="auto"/>
      <w:jc w:val="both"/>
    </w:pPr>
    <w:rPr>
      <w:rFonts w:ascii="Times New Roman" w:hAnsi="Times New Roman" w:cs="Times New Roman"/>
      <w:b/>
      <w:bCs/>
      <w:noProof/>
      <w:sz w:val="28"/>
      <w:szCs w:val="28"/>
      <w:lang w:val="ru-RU"/>
    </w:rPr>
  </w:style>
  <w:style w:type="paragraph" w:styleId="2c">
    <w:name w:val="toc 2"/>
    <w:basedOn w:val="a1"/>
    <w:next w:val="a1"/>
    <w:autoRedefine/>
    <w:uiPriority w:val="39"/>
    <w:unhideWhenUsed/>
    <w:rsid w:val="00584423"/>
    <w:pPr>
      <w:spacing w:after="100"/>
      <w:ind w:left="220"/>
    </w:pPr>
  </w:style>
  <w:style w:type="character" w:styleId="aff8">
    <w:name w:val="Hyperlink"/>
    <w:basedOn w:val="a2"/>
    <w:uiPriority w:val="99"/>
    <w:unhideWhenUsed/>
    <w:rsid w:val="00584423"/>
    <w:rPr>
      <w:color w:val="0000FF" w:themeColor="hyperlink"/>
      <w:u w:val="single"/>
    </w:rPr>
  </w:style>
  <w:style w:type="paragraph" w:styleId="aff9">
    <w:name w:val="Normal (Web)"/>
    <w:basedOn w:val="a1"/>
    <w:uiPriority w:val="99"/>
    <w:semiHidden/>
    <w:unhideWhenUsed/>
    <w:rsid w:val="00941A2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5">
    <w:name w:val="Неразрешенное упоминание1"/>
    <w:basedOn w:val="a2"/>
    <w:uiPriority w:val="99"/>
    <w:semiHidden/>
    <w:unhideWhenUsed/>
    <w:rsid w:val="00941A20"/>
    <w:rPr>
      <w:color w:val="605E5C"/>
      <w:shd w:val="clear" w:color="auto" w:fill="E1DFDD"/>
    </w:rPr>
  </w:style>
  <w:style w:type="character" w:customStyle="1" w:styleId="2d">
    <w:name w:val="Неразрешенное упоминание2"/>
    <w:basedOn w:val="a2"/>
    <w:uiPriority w:val="99"/>
    <w:semiHidden/>
    <w:unhideWhenUsed/>
    <w:rsid w:val="00C1413E"/>
    <w:rPr>
      <w:color w:val="605E5C"/>
      <w:shd w:val="clear" w:color="auto" w:fill="E1DFDD"/>
    </w:rPr>
  </w:style>
  <w:style w:type="character" w:customStyle="1" w:styleId="affa">
    <w:name w:val="Текст выноски Знак"/>
    <w:basedOn w:val="a2"/>
    <w:link w:val="affb"/>
    <w:uiPriority w:val="99"/>
    <w:semiHidden/>
    <w:qFormat/>
    <w:rsid w:val="00304E76"/>
    <w:rPr>
      <w:rFonts w:ascii="Tahoma" w:hAnsi="Tahoma" w:cs="Tahoma"/>
      <w:sz w:val="16"/>
      <w:szCs w:val="16"/>
    </w:rPr>
  </w:style>
  <w:style w:type="paragraph" w:styleId="affb">
    <w:name w:val="Balloon Text"/>
    <w:basedOn w:val="a1"/>
    <w:link w:val="affa"/>
    <w:uiPriority w:val="99"/>
    <w:semiHidden/>
    <w:unhideWhenUsed/>
    <w:qFormat/>
    <w:rsid w:val="00304E76"/>
    <w:pPr>
      <w:suppressAutoHyphens/>
      <w:spacing w:after="0" w:line="240" w:lineRule="auto"/>
    </w:pPr>
    <w:rPr>
      <w:rFonts w:ascii="Tahoma" w:hAnsi="Tahoma" w:cs="Tahoma"/>
      <w:sz w:val="16"/>
      <w:szCs w:val="16"/>
    </w:rPr>
  </w:style>
  <w:style w:type="character" w:customStyle="1" w:styleId="16">
    <w:name w:val="Текст выноски Знак1"/>
    <w:basedOn w:val="a2"/>
    <w:uiPriority w:val="99"/>
    <w:semiHidden/>
    <w:rsid w:val="00304E76"/>
    <w:rPr>
      <w:rFonts w:ascii="Segoe UI" w:hAnsi="Segoe UI" w:cs="Segoe UI"/>
      <w:sz w:val="18"/>
      <w:szCs w:val="18"/>
    </w:rPr>
  </w:style>
  <w:style w:type="character" w:customStyle="1" w:styleId="38">
    <w:name w:val="Неразрешенное упоминание3"/>
    <w:basedOn w:val="a2"/>
    <w:uiPriority w:val="99"/>
    <w:semiHidden/>
    <w:unhideWhenUsed/>
    <w:rsid w:val="003B41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41356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ithub.com/prepkg/dlib-raspberrypi/releases/latest/download/dlib_64.deb" TargetMode="External"/><Relationship Id="rId18" Type="http://schemas.openxmlformats.org/officeDocument/2006/relationships/hyperlink" Target="https://github.com/prepkg/dlib-raspberrypi/releases/latest/download/dlib_64.deb" TargetMode="External"/><Relationship Id="rId26" Type="http://schemas.openxmlformats.org/officeDocument/2006/relationships/hyperlink" Target="https://disk.yandex.ru/d/QUbU6l_oHYYHLQ" TargetMode="External"/><Relationship Id="rId39" Type="http://schemas.openxmlformats.org/officeDocument/2006/relationships/hyperlink" Target="https://www.raspberrypi.com/documentation/computers/getting-started.html" TargetMode="External"/><Relationship Id="rId21" Type="http://schemas.openxmlformats.org/officeDocument/2006/relationships/hyperlink" Target="https://github.com/prepkg/dlib-raspberrypi/releases/latest/download/dlib_64.deb" TargetMode="External"/><Relationship Id="rId34" Type="http://schemas.openxmlformats.org/officeDocument/2006/relationships/hyperlink" Target="https://www.raspberrypi.com/software/" TargetMode="External"/><Relationship Id="rId42" Type="http://schemas.openxmlformats.org/officeDocument/2006/relationships/hyperlink" Target="https://pyimagesearch.com/2018/08/13/opencv-people-counter/" TargetMode="External"/><Relationship Id="rId47" Type="http://schemas.openxmlformats.org/officeDocument/2006/relationships/hyperlink" Target="https://myraspberry.ru/raspinovka-raspberry-pi.html" TargetMode="External"/><Relationship Id="rId50" Type="http://schemas.openxmlformats.org/officeDocument/2006/relationships/hyperlink" Target="https://ph0en1x.net/86-raspberry-pi-znakomstvo-s-gpio-perekluchatel-i-svetodiod.html" TargetMode="External"/><Relationship Id="rId55" Type="http://schemas.openxmlformats.org/officeDocument/2006/relationships/hyperlink" Target="https://apps.apple.com/ru/app/electrodoc-pro/id1146647134"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1073;&#1080;&#1073;&#1083;&#1080;&#1086;&#1090;&#1077;&#1082;&#1080;()" TargetMode="External"/><Relationship Id="rId29" Type="http://schemas.openxmlformats.org/officeDocument/2006/relationships/image" Target="media/image5.png"/><Relationship Id="rId11" Type="http://schemas.openxmlformats.org/officeDocument/2006/relationships/hyperlink" Target="https://github.com/prepkg/dlib-raspberrypi/releases/latest/download/dlib_64.deb" TargetMode="External"/><Relationship Id="rId24" Type="http://schemas.openxmlformats.org/officeDocument/2006/relationships/image" Target="media/image2.jpg"/><Relationship Id="rId32" Type="http://schemas.openxmlformats.org/officeDocument/2006/relationships/hyperlink" Target="https://www.raspberrypi.com/documentation/computers/raspberry-pi.html" TargetMode="External"/><Relationship Id="rId37" Type="http://schemas.openxmlformats.org/officeDocument/2006/relationships/hyperlink" Target="https://www.raspberrypi.com/documentation/computers/getting-started.html" TargetMode="External"/><Relationship Id="rId40" Type="http://schemas.openxmlformats.org/officeDocument/2006/relationships/hyperlink" Target="https://moodle.taltech.ee/mod/book/view.php?id=218445&amp;chapterid=6553" TargetMode="External"/><Relationship Id="rId45" Type="http://schemas.openxmlformats.org/officeDocument/2006/relationships/hyperlink" Target="https://wiki.amperka.ru/articles:raspberry-pi-camera-guide" TargetMode="External"/><Relationship Id="rId53" Type="http://schemas.openxmlformats.org/officeDocument/2006/relationships/hyperlink" Target="https://ph0en1x.net/86-raspberry-pi-znakomstvo-s-gpio-perekluchatel-i-svetodiod.html" TargetMode="External"/><Relationship Id="rId58" Type="http://schemas.openxmlformats.org/officeDocument/2006/relationships/header" Target="header1.xml"/><Relationship Id="rId5" Type="http://schemas.openxmlformats.org/officeDocument/2006/relationships/webSettings" Target="webSettings.xml"/><Relationship Id="rId19" Type="http://schemas.openxmlformats.org/officeDocument/2006/relationships/hyperlink" Target="https://github.com/prepkg/dlib-raspberrypi/releases/latest/download/dlib_64.deb" TargetMode="Externa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hyperlink" Target="https://github.com/prepkg/dlib-raspberrypi/releases/latest/download/dlib_64.deb" TargetMode="External"/><Relationship Id="rId22" Type="http://schemas.openxmlformats.org/officeDocument/2006/relationships/hyperlink" Target="https://github.com/prepkg/dlib-raspberrypi/releases/latest/download/dlib_64.deb" TargetMode="External"/><Relationship Id="rId27" Type="http://schemas.openxmlformats.org/officeDocument/2006/relationships/hyperlink" Target="https://disk.yandex.ru/d/yco5bvdHkarQjQ" TargetMode="External"/><Relationship Id="rId30" Type="http://schemas.openxmlformats.org/officeDocument/2006/relationships/hyperlink" Target="https://www.raspberrypi.com/documentation/computers/raspberry-pi.html" TargetMode="External"/><Relationship Id="rId35" Type="http://schemas.openxmlformats.org/officeDocument/2006/relationships/hyperlink" Target="https://www.raspberrypi.com/documentation/computers/getting-started.html" TargetMode="External"/><Relationship Id="rId43" Type="http://schemas.openxmlformats.org/officeDocument/2006/relationships/hyperlink" Target="https://pyimagesearch.com/2018/08/13/opencv-people-counter/" TargetMode="External"/><Relationship Id="rId48" Type="http://schemas.openxmlformats.org/officeDocument/2006/relationships/hyperlink" Target="https://myraspberry.ru/raspinovka-raspberry-pi.html" TargetMode="External"/><Relationship Id="rId56" Type="http://schemas.openxmlformats.org/officeDocument/2006/relationships/hyperlink" Target="https://iz.ru/1758141/kseniia-nabatkina/zabyli-pro-buiki-za-leto-v-rossii-utonuli-bolee-2-tysiach-chelovek" TargetMode="External"/><Relationship Id="rId8" Type="http://schemas.openxmlformats.org/officeDocument/2006/relationships/hyperlink" Target="mailto:Antonova-alina-2008@yandex.ru" TargetMode="External"/><Relationship Id="rId51" Type="http://schemas.openxmlformats.org/officeDocument/2006/relationships/hyperlink" Target="https://ph0en1x.net/86-raspberry-pi-znakomstvo-s-gpio-perekluchatel-i-svetodiod.html" TargetMode="External"/><Relationship Id="rId3" Type="http://schemas.openxmlformats.org/officeDocument/2006/relationships/styles" Target="styles.xml"/><Relationship Id="rId12" Type="http://schemas.openxmlformats.org/officeDocument/2006/relationships/hyperlink" Target="https://github.com/prepkg/dlib-raspberrypi/releases/latest/download/dlib_64.deb" TargetMode="External"/><Relationship Id="rId17" Type="http://schemas.openxmlformats.org/officeDocument/2006/relationships/hyperlink" Target="https://github.com/prepkg/dlib-ras" TargetMode="External"/><Relationship Id="rId25" Type="http://schemas.openxmlformats.org/officeDocument/2006/relationships/image" Target="media/image3.jpg"/><Relationship Id="rId33" Type="http://schemas.openxmlformats.org/officeDocument/2006/relationships/hyperlink" Target="https://www.raspberrypi.com/documentation/computers/raspberry-pi.html" TargetMode="External"/><Relationship Id="rId38" Type="http://schemas.openxmlformats.org/officeDocument/2006/relationships/hyperlink" Target="https://www.raspberrypi.com/documentation/computers/getting-started.html" TargetMode="External"/><Relationship Id="rId46" Type="http://schemas.openxmlformats.org/officeDocument/2006/relationships/hyperlink" Target="https://wiki.amperka.ru/articles:raspberry-pi-camera-guide" TargetMode="External"/><Relationship Id="rId59" Type="http://schemas.openxmlformats.org/officeDocument/2006/relationships/fontTable" Target="fontTable.xml"/><Relationship Id="rId20" Type="http://schemas.openxmlformats.org/officeDocument/2006/relationships/hyperlink" Target="https://github.com/prepkg/dlib-raspberrypi/releases/latest/download/dlib_64.deb" TargetMode="External"/><Relationship Id="rId41" Type="http://schemas.openxmlformats.org/officeDocument/2006/relationships/hyperlink" Target="https://moodle.taltech.ee/mod/book/view.php?id=218445&amp;chapterid=6553" TargetMode="External"/><Relationship Id="rId54" Type="http://schemas.openxmlformats.org/officeDocument/2006/relationships/hyperlink" Target="https://apps.apple.com/ru/app/electrodoc-pro/id1146647134"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github.com/prepkg/dlib-raspberrypi/releases/latest/download/dlib_64.deb" TargetMode="External"/><Relationship Id="rId23" Type="http://schemas.openxmlformats.org/officeDocument/2006/relationships/hyperlink" Target="https://github.com/prepkg/dlib-raspberrypi/releases/latest/download/dlib_64.deb" TargetMode="External"/><Relationship Id="rId28" Type="http://schemas.openxmlformats.org/officeDocument/2006/relationships/image" Target="media/image4.png"/><Relationship Id="rId36" Type="http://schemas.openxmlformats.org/officeDocument/2006/relationships/hyperlink" Target="https://www.raspberrypi.com/documentation/computers/getting-started.html" TargetMode="External"/><Relationship Id="rId49" Type="http://schemas.openxmlformats.org/officeDocument/2006/relationships/hyperlink" Target="https://myraspberry.ru/raspinovka-raspberry-pi.html" TargetMode="External"/><Relationship Id="rId57" Type="http://schemas.openxmlformats.org/officeDocument/2006/relationships/hyperlink" Target="https://92-mchs-gov-ru.turbopages.org/92.mchs.gov.ru/s/deyatelnost/napravleniya-deyatelnosti/otdel-organizacii-pozharotusheniya-i-provedeniya-avariyno-spasatelnyh-rabot/zakonodatelnye-akty/federalnyy-zakon-151-fz-ob-avariyno-spasatelnyh-sluzhbah-i-statuse-spasateley" TargetMode="External"/><Relationship Id="rId10" Type="http://schemas.openxmlformats.org/officeDocument/2006/relationships/hyperlink" Target="https://github.com/prepkg/dlib-raspberrypi/releases/latest/download/dlib_64.deb" TargetMode="External"/><Relationship Id="rId31" Type="http://schemas.openxmlformats.org/officeDocument/2006/relationships/hyperlink" Target="https://www.raspberrypi.com/documentation/computers/raspberry-pi.html" TargetMode="External"/><Relationship Id="rId44" Type="http://schemas.openxmlformats.org/officeDocument/2006/relationships/hyperlink" Target="https://www.thingiverse.com/thing:4334547" TargetMode="External"/><Relationship Id="rId52" Type="http://schemas.openxmlformats.org/officeDocument/2006/relationships/hyperlink" Target="https://ph0en1x.net/86-raspberry-pi-znakomstvo-s-gpio-perekluchatel-i-svetodiod.html"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56B3F-8522-4B5D-AC8B-575E6B5D7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1</Pages>
  <Words>3250</Words>
  <Characters>18527</Characters>
  <Application>Microsoft Office Word</Application>
  <DocSecurity>0</DocSecurity>
  <Lines>154</Lines>
  <Paragraphs>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21734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user</cp:lastModifiedBy>
  <cp:revision>35</cp:revision>
  <cp:lastPrinted>2025-03-10T16:16:00Z</cp:lastPrinted>
  <dcterms:created xsi:type="dcterms:W3CDTF">2013-12-23T23:15:00Z</dcterms:created>
  <dcterms:modified xsi:type="dcterms:W3CDTF">2025-05-21T09:44:00Z</dcterms:modified>
  <cp:category/>
</cp:coreProperties>
</file>